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DAC0AE" w14:textId="77777777"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14:anchorId="0627235C" wp14:editId="26844402">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14:paraId="691E9CA4" w14:textId="77777777"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14:paraId="566C281A" w14:textId="77777777"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14:paraId="0E4B5633" w14:textId="77777777" w:rsidR="003B7BDD" w:rsidRPr="003B198F" w:rsidRDefault="003B7BDD" w:rsidP="003B7BDD">
      <w:pPr>
        <w:snapToGrid w:val="0"/>
        <w:contextualSpacing/>
        <w:jc w:val="center"/>
        <w:rPr>
          <w:rFonts w:ascii="Impact" w:hAnsi="Impact"/>
          <w:bCs/>
          <w:color w:val="000000" w:themeColor="text1"/>
          <w:spacing w:val="20"/>
          <w:sz w:val="56"/>
          <w:szCs w:val="56"/>
        </w:rPr>
      </w:pPr>
    </w:p>
    <w:p w14:paraId="7B369374" w14:textId="77777777" w:rsidR="00A14440" w:rsidRPr="003B198F" w:rsidRDefault="00A14440" w:rsidP="00506E09">
      <w:pPr>
        <w:ind w:firstLine="709"/>
        <w:contextualSpacing/>
      </w:pPr>
    </w:p>
    <w:p w14:paraId="77C3BA6E" w14:textId="77777777" w:rsidR="00A14440" w:rsidRPr="003B198F" w:rsidRDefault="00A14440" w:rsidP="00506E09">
      <w:pPr>
        <w:ind w:firstLine="709"/>
        <w:contextualSpacing/>
        <w:jc w:val="center"/>
      </w:pPr>
    </w:p>
    <w:p w14:paraId="2AD40061" w14:textId="77777777" w:rsidR="00A14440" w:rsidRPr="003B198F" w:rsidRDefault="00A14440" w:rsidP="00506E09">
      <w:pPr>
        <w:ind w:firstLine="709"/>
        <w:contextualSpacing/>
        <w:jc w:val="center"/>
        <w:rPr>
          <w:rFonts w:eastAsia="Arial" w:cs="Arial"/>
          <w:b/>
          <w:bCs/>
        </w:rPr>
      </w:pPr>
    </w:p>
    <w:p w14:paraId="221F4ACD" w14:textId="77777777" w:rsidR="00724293" w:rsidRPr="003B198F" w:rsidRDefault="00724293" w:rsidP="00724293">
      <w:pPr>
        <w:ind w:firstLine="709"/>
        <w:contextualSpacing/>
        <w:jc w:val="center"/>
        <w:rPr>
          <w:rFonts w:eastAsia="Arial" w:cs="Arial"/>
          <w:b/>
          <w:bCs/>
        </w:rPr>
      </w:pPr>
    </w:p>
    <w:p w14:paraId="258571D7" w14:textId="77777777" w:rsidR="00C96D03" w:rsidRPr="00902C84" w:rsidRDefault="00C96D03" w:rsidP="00C96D03">
      <w:pPr>
        <w:ind w:firstLine="709"/>
        <w:contextualSpacing/>
        <w:jc w:val="center"/>
        <w:rPr>
          <w:rFonts w:eastAsia="Arial" w:cs="Arial"/>
          <w:b/>
          <w:bCs/>
          <w:sz w:val="28"/>
          <w:szCs w:val="28"/>
        </w:rPr>
      </w:pPr>
      <w:r w:rsidRPr="00893825">
        <w:rPr>
          <w:b/>
          <w:sz w:val="28"/>
          <w:szCs w:val="28"/>
        </w:rPr>
        <w:t>Заказчик:</w:t>
      </w:r>
      <w:r w:rsidRPr="00893825">
        <w:rPr>
          <w:sz w:val="28"/>
          <w:szCs w:val="28"/>
        </w:rPr>
        <w:t xml:space="preserve"> </w:t>
      </w:r>
      <w:r w:rsidR="00CA6C02" w:rsidRPr="00CA6C02">
        <w:rPr>
          <w:rFonts w:cs="Times New Roman"/>
          <w:sz w:val="28"/>
          <w:szCs w:val="28"/>
        </w:rPr>
        <w:t>Администрация Цимлянского района Ростовской области</w:t>
      </w:r>
    </w:p>
    <w:p w14:paraId="0B6D1701" w14:textId="77777777" w:rsidR="00C96D03" w:rsidRDefault="00C96D03" w:rsidP="00C96D03">
      <w:pPr>
        <w:ind w:firstLine="709"/>
        <w:contextualSpacing/>
        <w:jc w:val="center"/>
        <w:rPr>
          <w:rFonts w:eastAsia="Arial" w:cs="Arial"/>
          <w:b/>
          <w:bCs/>
        </w:rPr>
      </w:pPr>
    </w:p>
    <w:p w14:paraId="7318494B" w14:textId="77777777" w:rsidR="00C96D03" w:rsidRPr="00893825" w:rsidRDefault="00C96D03" w:rsidP="00C96D03">
      <w:pPr>
        <w:ind w:firstLine="709"/>
        <w:contextualSpacing/>
        <w:jc w:val="center"/>
        <w:rPr>
          <w:rFonts w:eastAsia="Arial" w:cs="Arial"/>
          <w:b/>
          <w:bCs/>
        </w:rPr>
      </w:pPr>
    </w:p>
    <w:p w14:paraId="05C0AA7A" w14:textId="77777777" w:rsidR="00C96D03" w:rsidRPr="00BE2A52" w:rsidRDefault="00C96D03" w:rsidP="00C96D03">
      <w:pPr>
        <w:ind w:firstLine="709"/>
        <w:contextualSpacing/>
        <w:jc w:val="center"/>
        <w:rPr>
          <w:rFonts w:cs="Times New Roman"/>
          <w:b/>
          <w:sz w:val="32"/>
          <w:szCs w:val="32"/>
        </w:rPr>
      </w:pPr>
    </w:p>
    <w:p w14:paraId="4B58B0E8" w14:textId="77777777" w:rsidR="00C96D03" w:rsidRPr="00494C91" w:rsidRDefault="00C96D03" w:rsidP="00C96D03">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14:paraId="2487A307" w14:textId="77777777" w:rsidR="00C96D03" w:rsidRPr="00C96C94" w:rsidRDefault="004B79AC" w:rsidP="00C96D03">
      <w:pPr>
        <w:ind w:firstLine="709"/>
        <w:contextualSpacing/>
        <w:jc w:val="center"/>
        <w:rPr>
          <w:rFonts w:cs="Times New Roman"/>
          <w:b/>
          <w:sz w:val="32"/>
          <w:szCs w:val="32"/>
        </w:rPr>
      </w:pPr>
      <w:proofErr w:type="spellStart"/>
      <w:r>
        <w:rPr>
          <w:rFonts w:cs="Times New Roman"/>
          <w:b/>
          <w:sz w:val="32"/>
          <w:szCs w:val="32"/>
        </w:rPr>
        <w:t>Саркеловского</w:t>
      </w:r>
      <w:proofErr w:type="spellEnd"/>
      <w:r w:rsidR="00902C84" w:rsidRPr="00902C84">
        <w:rPr>
          <w:rFonts w:cs="Times New Roman"/>
          <w:b/>
          <w:sz w:val="32"/>
          <w:szCs w:val="32"/>
        </w:rPr>
        <w:t xml:space="preserve"> сельского поселения</w:t>
      </w:r>
      <w:r w:rsidR="00C96D03">
        <w:rPr>
          <w:rFonts w:cs="Times New Roman"/>
          <w:b/>
          <w:sz w:val="32"/>
          <w:szCs w:val="32"/>
        </w:rPr>
        <w:t xml:space="preserve"> </w:t>
      </w:r>
      <w:r w:rsidR="00CA6C02">
        <w:rPr>
          <w:rFonts w:cs="Times New Roman"/>
          <w:b/>
          <w:sz w:val="32"/>
          <w:szCs w:val="32"/>
        </w:rPr>
        <w:t>Цимлянского</w:t>
      </w:r>
      <w:r w:rsidR="00902C84" w:rsidRPr="00902C84">
        <w:rPr>
          <w:rFonts w:cs="Times New Roman"/>
          <w:b/>
          <w:sz w:val="32"/>
          <w:szCs w:val="32"/>
        </w:rPr>
        <w:t xml:space="preserve"> района</w:t>
      </w:r>
      <w:r w:rsidR="00C96D03" w:rsidRPr="00C96D03">
        <w:rPr>
          <w:rFonts w:cs="Times New Roman"/>
          <w:b/>
          <w:sz w:val="32"/>
          <w:szCs w:val="32"/>
        </w:rPr>
        <w:t xml:space="preserve"> </w:t>
      </w:r>
    </w:p>
    <w:p w14:paraId="028608DB" w14:textId="77777777" w:rsidR="00A927BB" w:rsidRPr="003B198F" w:rsidRDefault="00A927BB" w:rsidP="00506E09">
      <w:pPr>
        <w:ind w:firstLine="709"/>
        <w:contextualSpacing/>
        <w:jc w:val="center"/>
        <w:rPr>
          <w:b/>
        </w:rPr>
      </w:pPr>
    </w:p>
    <w:p w14:paraId="6B0E6DB5" w14:textId="77777777" w:rsidR="00A927BB" w:rsidRPr="003B198F" w:rsidRDefault="00A927BB" w:rsidP="00506E09">
      <w:pPr>
        <w:ind w:firstLine="709"/>
        <w:contextualSpacing/>
        <w:jc w:val="both"/>
        <w:rPr>
          <w:b/>
        </w:rPr>
      </w:pPr>
    </w:p>
    <w:p w14:paraId="2393A2C8" w14:textId="77777777" w:rsidR="00A927BB" w:rsidRPr="003B198F" w:rsidRDefault="00A927BB" w:rsidP="00506E09">
      <w:pPr>
        <w:ind w:firstLine="709"/>
        <w:contextualSpacing/>
        <w:jc w:val="both"/>
        <w:rPr>
          <w:b/>
        </w:rPr>
      </w:pPr>
    </w:p>
    <w:p w14:paraId="71D89DF5" w14:textId="77777777" w:rsidR="007E1009" w:rsidRPr="007E1009" w:rsidRDefault="007E1009" w:rsidP="007E1009">
      <w:pPr>
        <w:jc w:val="center"/>
        <w:rPr>
          <w:b/>
        </w:rPr>
      </w:pPr>
      <w:r w:rsidRPr="007E1009">
        <w:rPr>
          <w:b/>
        </w:rPr>
        <w:t>Часть I.</w:t>
      </w:r>
    </w:p>
    <w:p w14:paraId="1E30AEE6" w14:textId="77777777"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14:paraId="4CB280CD" w14:textId="77777777" w:rsidR="00A927BB" w:rsidRPr="003B198F" w:rsidRDefault="00A927BB" w:rsidP="00506E09">
      <w:pPr>
        <w:ind w:firstLine="709"/>
        <w:contextualSpacing/>
        <w:jc w:val="both"/>
        <w:rPr>
          <w:b/>
          <w:i/>
        </w:rPr>
      </w:pPr>
    </w:p>
    <w:p w14:paraId="77040ABE" w14:textId="77777777" w:rsidR="00A927BB" w:rsidRPr="003B198F" w:rsidRDefault="00A927BB" w:rsidP="00506E09">
      <w:pPr>
        <w:ind w:firstLine="709"/>
        <w:contextualSpacing/>
        <w:jc w:val="both"/>
        <w:rPr>
          <w:b/>
        </w:rPr>
      </w:pPr>
    </w:p>
    <w:p w14:paraId="711D05CB" w14:textId="77777777" w:rsidR="00A927BB" w:rsidRPr="003B198F" w:rsidRDefault="00A927BB" w:rsidP="00506E09">
      <w:pPr>
        <w:ind w:firstLine="709"/>
        <w:contextualSpacing/>
        <w:jc w:val="both"/>
        <w:rPr>
          <w:b/>
        </w:rPr>
      </w:pPr>
    </w:p>
    <w:p w14:paraId="017436CF" w14:textId="77777777" w:rsidR="00A927BB" w:rsidRPr="003B198F" w:rsidRDefault="00A927BB" w:rsidP="00506E09">
      <w:pPr>
        <w:ind w:firstLine="709"/>
        <w:contextualSpacing/>
        <w:jc w:val="both"/>
        <w:rPr>
          <w:b/>
        </w:rPr>
      </w:pPr>
    </w:p>
    <w:p w14:paraId="626752A1" w14:textId="77777777" w:rsidR="00A927BB" w:rsidRPr="003B198F" w:rsidRDefault="00A927BB" w:rsidP="00506E09">
      <w:pPr>
        <w:ind w:firstLine="709"/>
        <w:contextualSpacing/>
        <w:jc w:val="both"/>
        <w:rPr>
          <w:b/>
        </w:rPr>
      </w:pPr>
    </w:p>
    <w:p w14:paraId="30D9C381" w14:textId="77777777" w:rsidR="00A927BB" w:rsidRPr="003B198F" w:rsidRDefault="00A927BB" w:rsidP="00506E09">
      <w:pPr>
        <w:ind w:firstLine="709"/>
        <w:contextualSpacing/>
        <w:jc w:val="both"/>
        <w:rPr>
          <w:b/>
        </w:rPr>
      </w:pPr>
    </w:p>
    <w:p w14:paraId="2D2E0913" w14:textId="77777777" w:rsidR="00A927BB" w:rsidRPr="003B198F" w:rsidRDefault="00A927BB" w:rsidP="00506E09">
      <w:pPr>
        <w:ind w:firstLine="709"/>
        <w:contextualSpacing/>
        <w:jc w:val="both"/>
        <w:rPr>
          <w:b/>
        </w:rPr>
      </w:pPr>
    </w:p>
    <w:p w14:paraId="5A1EF63E" w14:textId="77777777" w:rsidR="00A927BB" w:rsidRPr="003B198F" w:rsidRDefault="00A927BB" w:rsidP="00506E09">
      <w:pPr>
        <w:ind w:firstLine="709"/>
        <w:contextualSpacing/>
        <w:jc w:val="both"/>
        <w:rPr>
          <w:b/>
        </w:rPr>
      </w:pPr>
    </w:p>
    <w:p w14:paraId="70D98847" w14:textId="77777777" w:rsidR="00A927BB" w:rsidRPr="003B198F" w:rsidRDefault="00A927BB" w:rsidP="00506E09">
      <w:pPr>
        <w:ind w:firstLine="709"/>
        <w:contextualSpacing/>
        <w:jc w:val="both"/>
        <w:rPr>
          <w:b/>
        </w:rPr>
      </w:pPr>
    </w:p>
    <w:p w14:paraId="644E113D" w14:textId="77777777" w:rsidR="00A927BB" w:rsidRPr="003B198F" w:rsidRDefault="00A927BB" w:rsidP="00506E09">
      <w:pPr>
        <w:ind w:firstLine="709"/>
        <w:contextualSpacing/>
        <w:jc w:val="both"/>
        <w:rPr>
          <w:b/>
        </w:rPr>
      </w:pPr>
    </w:p>
    <w:p w14:paraId="21F83E55" w14:textId="77777777" w:rsidR="00A927BB" w:rsidRPr="003B198F" w:rsidRDefault="00A927BB" w:rsidP="00506E09">
      <w:pPr>
        <w:ind w:firstLine="709"/>
        <w:contextualSpacing/>
        <w:jc w:val="both"/>
        <w:rPr>
          <w:b/>
        </w:rPr>
      </w:pPr>
    </w:p>
    <w:p w14:paraId="4B7C0F4E" w14:textId="77777777" w:rsidR="00A927BB" w:rsidRPr="003B198F" w:rsidRDefault="00A927BB" w:rsidP="00506E09">
      <w:pPr>
        <w:ind w:firstLine="709"/>
        <w:contextualSpacing/>
        <w:jc w:val="center"/>
        <w:rPr>
          <w:b/>
        </w:rPr>
      </w:pPr>
    </w:p>
    <w:p w14:paraId="716407AA" w14:textId="77777777" w:rsidR="00E0512F" w:rsidRPr="003B198F" w:rsidRDefault="00E0512F" w:rsidP="00506E09">
      <w:pPr>
        <w:ind w:firstLine="709"/>
        <w:contextualSpacing/>
        <w:jc w:val="center"/>
        <w:rPr>
          <w:b/>
        </w:rPr>
      </w:pPr>
    </w:p>
    <w:p w14:paraId="2586E6EA" w14:textId="77777777" w:rsidR="00A927BB" w:rsidRPr="003B198F" w:rsidRDefault="00A927BB" w:rsidP="00506E09">
      <w:pPr>
        <w:ind w:firstLine="709"/>
        <w:contextualSpacing/>
        <w:jc w:val="center"/>
        <w:rPr>
          <w:b/>
        </w:rPr>
      </w:pPr>
    </w:p>
    <w:p w14:paraId="4355770C" w14:textId="77777777" w:rsidR="00A927BB" w:rsidRDefault="00A927BB" w:rsidP="00506E09">
      <w:pPr>
        <w:ind w:firstLine="709"/>
        <w:contextualSpacing/>
        <w:jc w:val="center"/>
        <w:rPr>
          <w:b/>
        </w:rPr>
      </w:pPr>
    </w:p>
    <w:p w14:paraId="40C4F19C" w14:textId="77777777" w:rsidR="008433E2" w:rsidRDefault="008433E2" w:rsidP="00506E09">
      <w:pPr>
        <w:ind w:firstLine="709"/>
        <w:contextualSpacing/>
        <w:jc w:val="center"/>
        <w:rPr>
          <w:b/>
        </w:rPr>
      </w:pPr>
    </w:p>
    <w:p w14:paraId="5E75B6E0" w14:textId="77777777" w:rsidR="006F4B58" w:rsidRDefault="006F4B58" w:rsidP="00506E09">
      <w:pPr>
        <w:ind w:firstLine="709"/>
        <w:contextualSpacing/>
        <w:jc w:val="center"/>
        <w:rPr>
          <w:b/>
        </w:rPr>
      </w:pPr>
    </w:p>
    <w:p w14:paraId="64F59AF8" w14:textId="77777777" w:rsidR="006F4B58" w:rsidRDefault="006F4B58" w:rsidP="00506E09">
      <w:pPr>
        <w:ind w:firstLine="709"/>
        <w:contextualSpacing/>
        <w:jc w:val="center"/>
        <w:rPr>
          <w:b/>
        </w:rPr>
      </w:pPr>
    </w:p>
    <w:p w14:paraId="3D471601" w14:textId="77777777" w:rsidR="00CA6C02" w:rsidRDefault="00CA6C02" w:rsidP="00506E09">
      <w:pPr>
        <w:ind w:firstLine="709"/>
        <w:contextualSpacing/>
        <w:jc w:val="center"/>
        <w:rPr>
          <w:b/>
        </w:rPr>
      </w:pPr>
    </w:p>
    <w:p w14:paraId="6B23EC24" w14:textId="77777777" w:rsidR="00CA6C02" w:rsidRDefault="00CA6C02" w:rsidP="00506E09">
      <w:pPr>
        <w:ind w:firstLine="709"/>
        <w:contextualSpacing/>
        <w:jc w:val="center"/>
        <w:rPr>
          <w:b/>
        </w:rPr>
      </w:pPr>
    </w:p>
    <w:p w14:paraId="5C2721BB" w14:textId="77777777" w:rsidR="00CA6C02" w:rsidRDefault="00CA6C02" w:rsidP="00506E09">
      <w:pPr>
        <w:ind w:firstLine="709"/>
        <w:contextualSpacing/>
        <w:jc w:val="center"/>
        <w:rPr>
          <w:b/>
        </w:rPr>
      </w:pPr>
    </w:p>
    <w:p w14:paraId="6445D820" w14:textId="77777777" w:rsidR="00CA6C02" w:rsidRDefault="00CA6C02" w:rsidP="00506E09">
      <w:pPr>
        <w:ind w:firstLine="709"/>
        <w:contextualSpacing/>
        <w:jc w:val="center"/>
        <w:rPr>
          <w:b/>
        </w:rPr>
      </w:pPr>
    </w:p>
    <w:p w14:paraId="6681319E" w14:textId="77777777" w:rsidR="00CA6C02" w:rsidRPr="003B198F" w:rsidRDefault="00CA6C02" w:rsidP="00506E09">
      <w:pPr>
        <w:ind w:firstLine="709"/>
        <w:contextualSpacing/>
        <w:jc w:val="center"/>
        <w:rPr>
          <w:b/>
        </w:rPr>
      </w:pPr>
    </w:p>
    <w:p w14:paraId="05596D1E" w14:textId="77777777" w:rsidR="00980FF7" w:rsidRDefault="00980FF7" w:rsidP="00506E09">
      <w:pPr>
        <w:ind w:firstLine="709"/>
        <w:contextualSpacing/>
        <w:jc w:val="center"/>
        <w:rPr>
          <w:b/>
        </w:rPr>
      </w:pPr>
    </w:p>
    <w:p w14:paraId="52BBCEE5" w14:textId="77777777" w:rsidR="00494C91" w:rsidRDefault="00494C91" w:rsidP="00506E09">
      <w:pPr>
        <w:ind w:firstLine="709"/>
        <w:contextualSpacing/>
        <w:jc w:val="center"/>
        <w:rPr>
          <w:b/>
        </w:rPr>
      </w:pPr>
    </w:p>
    <w:p w14:paraId="09FD0D79" w14:textId="77777777" w:rsidR="00494C91" w:rsidRDefault="00494C91" w:rsidP="00506E09">
      <w:pPr>
        <w:ind w:firstLine="709"/>
        <w:contextualSpacing/>
        <w:jc w:val="center"/>
        <w:rPr>
          <w:b/>
        </w:rPr>
      </w:pPr>
    </w:p>
    <w:p w14:paraId="4BFA8C1C" w14:textId="77777777" w:rsidR="00902C84" w:rsidRDefault="00902C84" w:rsidP="00506E09">
      <w:pPr>
        <w:ind w:firstLine="709"/>
        <w:contextualSpacing/>
        <w:jc w:val="center"/>
        <w:rPr>
          <w:b/>
        </w:rPr>
      </w:pPr>
    </w:p>
    <w:p w14:paraId="65DDEE01" w14:textId="77777777" w:rsidR="000F3F55" w:rsidRPr="003B198F" w:rsidRDefault="00A927BB" w:rsidP="00506E09">
      <w:pPr>
        <w:ind w:firstLine="709"/>
        <w:contextualSpacing/>
        <w:jc w:val="center"/>
        <w:rPr>
          <w:b/>
        </w:rPr>
      </w:pPr>
      <w:r w:rsidRPr="003B198F">
        <w:rPr>
          <w:b/>
        </w:rPr>
        <w:t>201</w:t>
      </w:r>
      <w:r w:rsidR="003457BB">
        <w:rPr>
          <w:b/>
        </w:rPr>
        <w:t>9</w:t>
      </w:r>
    </w:p>
    <w:p w14:paraId="0E00826B" w14:textId="77777777" w:rsidR="00B258B5" w:rsidRPr="003B198F" w:rsidRDefault="00B258B5" w:rsidP="00506E09">
      <w:pPr>
        <w:ind w:firstLine="709"/>
        <w:contextualSpacing/>
        <w:jc w:val="center"/>
        <w:rPr>
          <w:b/>
          <w:caps/>
        </w:rPr>
      </w:pPr>
    </w:p>
    <w:p w14:paraId="4498057B" w14:textId="77777777" w:rsidR="006F4B58" w:rsidRDefault="006F4B58" w:rsidP="003B7BDD">
      <w:pPr>
        <w:spacing w:line="276" w:lineRule="auto"/>
        <w:contextualSpacing/>
        <w:jc w:val="center"/>
        <w:rPr>
          <w:b/>
          <w:caps/>
          <w:color w:val="000000" w:themeColor="text1"/>
          <w:sz w:val="28"/>
          <w:szCs w:val="28"/>
        </w:rPr>
      </w:pPr>
    </w:p>
    <w:p w14:paraId="17172BE2" w14:textId="77777777" w:rsidR="003B7BDD" w:rsidRPr="003B198F" w:rsidRDefault="006F4B58" w:rsidP="003B7BDD">
      <w:pPr>
        <w:spacing w:line="276" w:lineRule="auto"/>
        <w:contextualSpacing/>
        <w:jc w:val="center"/>
        <w:rPr>
          <w:b/>
          <w:caps/>
          <w:color w:val="000000"/>
        </w:rPr>
      </w:pPr>
      <w:r>
        <w:rPr>
          <w:b/>
          <w:caps/>
          <w:color w:val="000000" w:themeColor="text1"/>
          <w:sz w:val="28"/>
          <w:szCs w:val="28"/>
        </w:rPr>
        <w:t xml:space="preserve"> </w:t>
      </w:r>
      <w:r w:rsidR="003B7BDD" w:rsidRPr="003B198F">
        <w:rPr>
          <w:b/>
          <w:caps/>
          <w:color w:val="000000"/>
        </w:rPr>
        <w:t>Общество с ограниченной ответственностью</w:t>
      </w:r>
    </w:p>
    <w:p w14:paraId="6EFB3BAA" w14:textId="77777777"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14:paraId="372CDC4C" w14:textId="77777777"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14:paraId="4F0C2D0B" w14:textId="77777777" w:rsidR="00A14440" w:rsidRPr="003B198F" w:rsidRDefault="00A14440" w:rsidP="00506E09">
      <w:pPr>
        <w:ind w:firstLine="709"/>
        <w:contextualSpacing/>
      </w:pPr>
    </w:p>
    <w:p w14:paraId="2128EC3E" w14:textId="77777777" w:rsidR="00A14440" w:rsidRPr="003B198F" w:rsidRDefault="00A14440" w:rsidP="00506E09">
      <w:pPr>
        <w:ind w:firstLine="709"/>
        <w:contextualSpacing/>
      </w:pPr>
    </w:p>
    <w:p w14:paraId="39FBD9EB" w14:textId="77777777" w:rsidR="00A14440" w:rsidRPr="003B198F" w:rsidRDefault="00A14440" w:rsidP="00506E09">
      <w:pPr>
        <w:ind w:firstLine="709"/>
        <w:contextualSpacing/>
      </w:pPr>
    </w:p>
    <w:p w14:paraId="0DE3EC95" w14:textId="77777777" w:rsidR="000F3F55" w:rsidRPr="003B198F" w:rsidRDefault="000F3F55" w:rsidP="00506E09">
      <w:pPr>
        <w:ind w:firstLine="709"/>
        <w:contextualSpacing/>
        <w:jc w:val="center"/>
        <w:rPr>
          <w:rFonts w:eastAsia="Arial" w:cs="Arial"/>
          <w:b/>
          <w:bCs/>
        </w:rPr>
      </w:pPr>
    </w:p>
    <w:p w14:paraId="7BF7CC4B" w14:textId="77777777" w:rsidR="000F3F55" w:rsidRDefault="000F3F55" w:rsidP="00506E09">
      <w:pPr>
        <w:ind w:firstLine="709"/>
        <w:contextualSpacing/>
        <w:jc w:val="center"/>
        <w:rPr>
          <w:rFonts w:eastAsia="Arial" w:cs="Arial"/>
          <w:b/>
          <w:bCs/>
        </w:rPr>
      </w:pPr>
    </w:p>
    <w:p w14:paraId="6C6553FA" w14:textId="77777777" w:rsidR="001F0A0E" w:rsidRPr="003B198F" w:rsidRDefault="001F0A0E" w:rsidP="001F0A0E">
      <w:pPr>
        <w:ind w:firstLine="709"/>
        <w:contextualSpacing/>
        <w:jc w:val="center"/>
        <w:rPr>
          <w:rFonts w:eastAsia="Arial" w:cs="Arial"/>
          <w:b/>
          <w:bCs/>
        </w:rPr>
      </w:pPr>
    </w:p>
    <w:p w14:paraId="06538C0B" w14:textId="77777777" w:rsidR="00902C84" w:rsidRPr="00902C84" w:rsidRDefault="00902C84" w:rsidP="00902C84">
      <w:pPr>
        <w:ind w:firstLine="709"/>
        <w:contextualSpacing/>
        <w:jc w:val="center"/>
        <w:rPr>
          <w:rFonts w:eastAsia="Arial" w:cs="Arial"/>
          <w:b/>
          <w:bCs/>
          <w:sz w:val="28"/>
          <w:szCs w:val="28"/>
        </w:rPr>
      </w:pPr>
      <w:r w:rsidRPr="00893825">
        <w:rPr>
          <w:b/>
          <w:sz w:val="28"/>
          <w:szCs w:val="28"/>
        </w:rPr>
        <w:t>Заказчик:</w:t>
      </w:r>
      <w:r w:rsidRPr="00893825">
        <w:rPr>
          <w:sz w:val="28"/>
          <w:szCs w:val="28"/>
        </w:rPr>
        <w:t xml:space="preserve"> </w:t>
      </w:r>
      <w:r w:rsidR="00CA6C02" w:rsidRPr="00CA6C02">
        <w:rPr>
          <w:rFonts w:cs="Times New Roman"/>
          <w:sz w:val="28"/>
          <w:szCs w:val="28"/>
        </w:rPr>
        <w:t>Администрация Цимлянского района Ростовской области</w:t>
      </w:r>
    </w:p>
    <w:p w14:paraId="4E303CF7" w14:textId="77777777" w:rsidR="00902C84" w:rsidRDefault="00902C84" w:rsidP="00902C84">
      <w:pPr>
        <w:ind w:firstLine="709"/>
        <w:contextualSpacing/>
        <w:jc w:val="center"/>
        <w:rPr>
          <w:rFonts w:eastAsia="Arial" w:cs="Arial"/>
          <w:b/>
          <w:bCs/>
        </w:rPr>
      </w:pPr>
    </w:p>
    <w:p w14:paraId="2B9FA7B3" w14:textId="77777777" w:rsidR="00902C84" w:rsidRPr="00893825" w:rsidRDefault="00902C84" w:rsidP="00902C84">
      <w:pPr>
        <w:ind w:firstLine="709"/>
        <w:contextualSpacing/>
        <w:jc w:val="center"/>
        <w:rPr>
          <w:rFonts w:eastAsia="Arial" w:cs="Arial"/>
          <w:b/>
          <w:bCs/>
        </w:rPr>
      </w:pPr>
    </w:p>
    <w:p w14:paraId="26F13AF2" w14:textId="77777777" w:rsidR="00902C84" w:rsidRPr="00BE2A52" w:rsidRDefault="00902C84" w:rsidP="00902C84">
      <w:pPr>
        <w:ind w:firstLine="709"/>
        <w:contextualSpacing/>
        <w:jc w:val="center"/>
        <w:rPr>
          <w:rFonts w:cs="Times New Roman"/>
          <w:b/>
          <w:sz w:val="32"/>
          <w:szCs w:val="32"/>
        </w:rPr>
      </w:pPr>
    </w:p>
    <w:p w14:paraId="0F6F233E" w14:textId="77777777" w:rsidR="00902C84" w:rsidRPr="00494C91" w:rsidRDefault="00902C84" w:rsidP="00902C84">
      <w:pPr>
        <w:ind w:firstLine="709"/>
        <w:contextualSpacing/>
        <w:jc w:val="center"/>
        <w:rPr>
          <w:rFonts w:cs="Times New Roman"/>
          <w:b/>
          <w:sz w:val="32"/>
          <w:szCs w:val="32"/>
        </w:rPr>
      </w:pPr>
      <w:r w:rsidRPr="00494C91">
        <w:rPr>
          <w:rFonts w:cs="Times New Roman"/>
          <w:b/>
          <w:sz w:val="32"/>
          <w:szCs w:val="32"/>
        </w:rPr>
        <w:t>ПРАВИЛА ЗЕМЛЕПОЛЬЗОВАНИЯ И ЗАСТРОЙКИ</w:t>
      </w:r>
    </w:p>
    <w:p w14:paraId="35A7C662" w14:textId="77777777" w:rsidR="00902C84" w:rsidRPr="00C96C94" w:rsidRDefault="004B79AC" w:rsidP="00902C84">
      <w:pPr>
        <w:ind w:firstLine="709"/>
        <w:contextualSpacing/>
        <w:jc w:val="center"/>
        <w:rPr>
          <w:rFonts w:cs="Times New Roman"/>
          <w:b/>
          <w:sz w:val="32"/>
          <w:szCs w:val="32"/>
        </w:rPr>
      </w:pPr>
      <w:proofErr w:type="spellStart"/>
      <w:r>
        <w:rPr>
          <w:rFonts w:cs="Times New Roman"/>
          <w:b/>
          <w:sz w:val="32"/>
          <w:szCs w:val="32"/>
        </w:rPr>
        <w:t>Саркеловского</w:t>
      </w:r>
      <w:proofErr w:type="spellEnd"/>
      <w:r w:rsidR="00902C84" w:rsidRPr="00902C84">
        <w:rPr>
          <w:rFonts w:cs="Times New Roman"/>
          <w:b/>
          <w:sz w:val="32"/>
          <w:szCs w:val="32"/>
        </w:rPr>
        <w:t xml:space="preserve"> сельского поселения</w:t>
      </w:r>
      <w:r w:rsidR="00902C84">
        <w:rPr>
          <w:rFonts w:cs="Times New Roman"/>
          <w:b/>
          <w:sz w:val="32"/>
          <w:szCs w:val="32"/>
        </w:rPr>
        <w:t xml:space="preserve"> </w:t>
      </w:r>
      <w:r w:rsidR="00CA6C02">
        <w:rPr>
          <w:rFonts w:cs="Times New Roman"/>
          <w:b/>
          <w:sz w:val="32"/>
          <w:szCs w:val="32"/>
        </w:rPr>
        <w:t>Цимлянского</w:t>
      </w:r>
      <w:r w:rsidR="00902C84" w:rsidRPr="00902C84">
        <w:rPr>
          <w:rFonts w:cs="Times New Roman"/>
          <w:b/>
          <w:sz w:val="32"/>
          <w:szCs w:val="32"/>
        </w:rPr>
        <w:t xml:space="preserve"> района</w:t>
      </w:r>
      <w:r w:rsidR="00902C84" w:rsidRPr="00C96D03">
        <w:rPr>
          <w:rFonts w:cs="Times New Roman"/>
          <w:b/>
          <w:sz w:val="32"/>
          <w:szCs w:val="32"/>
        </w:rPr>
        <w:t xml:space="preserve"> </w:t>
      </w:r>
    </w:p>
    <w:p w14:paraId="007274AC" w14:textId="77777777" w:rsidR="00BE2A52" w:rsidRPr="003B198F" w:rsidRDefault="00BE2A52" w:rsidP="00BE2A52">
      <w:pPr>
        <w:ind w:firstLine="709"/>
        <w:contextualSpacing/>
        <w:jc w:val="center"/>
        <w:rPr>
          <w:b/>
        </w:rPr>
      </w:pPr>
    </w:p>
    <w:p w14:paraId="41F2A082" w14:textId="77777777" w:rsidR="00BE2A52" w:rsidRPr="003B198F" w:rsidRDefault="00BE2A52" w:rsidP="00BE2A52">
      <w:pPr>
        <w:ind w:firstLine="709"/>
        <w:contextualSpacing/>
        <w:jc w:val="both"/>
        <w:rPr>
          <w:b/>
        </w:rPr>
      </w:pPr>
    </w:p>
    <w:p w14:paraId="140473A5" w14:textId="77777777" w:rsidR="009874BB" w:rsidRPr="003B198F" w:rsidRDefault="009874BB" w:rsidP="00506E09">
      <w:pPr>
        <w:ind w:firstLine="709"/>
        <w:contextualSpacing/>
        <w:jc w:val="center"/>
      </w:pPr>
    </w:p>
    <w:p w14:paraId="09D54CC6" w14:textId="77777777" w:rsidR="009874BB" w:rsidRPr="003B198F" w:rsidRDefault="009874BB" w:rsidP="00506E09">
      <w:pPr>
        <w:ind w:firstLine="709"/>
        <w:contextualSpacing/>
        <w:jc w:val="center"/>
      </w:pPr>
    </w:p>
    <w:p w14:paraId="56EEF483" w14:textId="77777777" w:rsidR="009874BB" w:rsidRPr="003B198F" w:rsidRDefault="009874BB" w:rsidP="00506E09">
      <w:pPr>
        <w:ind w:firstLine="709"/>
        <w:contextualSpacing/>
        <w:jc w:val="center"/>
      </w:pPr>
    </w:p>
    <w:p w14:paraId="2827225A" w14:textId="77777777" w:rsidR="009874BB" w:rsidRPr="003B198F" w:rsidRDefault="009874BB" w:rsidP="00506E09">
      <w:pPr>
        <w:ind w:firstLine="709"/>
        <w:contextualSpacing/>
        <w:jc w:val="center"/>
        <w:rPr>
          <w:b/>
        </w:rPr>
      </w:pPr>
    </w:p>
    <w:p w14:paraId="005DAB98" w14:textId="77777777" w:rsidR="007E1009" w:rsidRPr="007E1009" w:rsidRDefault="007E1009" w:rsidP="007E1009">
      <w:pPr>
        <w:jc w:val="center"/>
        <w:rPr>
          <w:b/>
        </w:rPr>
      </w:pPr>
      <w:r w:rsidRPr="007E1009">
        <w:rPr>
          <w:b/>
        </w:rPr>
        <w:t>Часть I.</w:t>
      </w:r>
    </w:p>
    <w:p w14:paraId="248C91FB" w14:textId="77777777" w:rsidR="007E1009" w:rsidRPr="007E1009" w:rsidRDefault="007E1009" w:rsidP="007E1009">
      <w:pPr>
        <w:jc w:val="center"/>
        <w:rPr>
          <w:b/>
        </w:rPr>
      </w:pPr>
      <w:r w:rsidRPr="007E1009">
        <w:rPr>
          <w:b/>
        </w:rPr>
        <w:t>ПОРЯДОК ПРИМЕНЕНИЯ ПРАВИЛ ЗЕМЛЕПОЛЬЗОВАНИЯ И ЗАСТРОЙКИ И ВНЕСЕНИЯ В НИХ ИЗМЕНЕНИЙ</w:t>
      </w:r>
    </w:p>
    <w:p w14:paraId="3FC900A9" w14:textId="77777777" w:rsidR="00BE00F5" w:rsidRPr="003B198F" w:rsidRDefault="00BE00F5" w:rsidP="00506E09">
      <w:pPr>
        <w:ind w:firstLine="709"/>
        <w:contextualSpacing/>
        <w:jc w:val="center"/>
        <w:rPr>
          <w:b/>
        </w:rPr>
      </w:pPr>
    </w:p>
    <w:p w14:paraId="1D2B1748" w14:textId="77777777" w:rsidR="00C9763C" w:rsidRPr="003B198F" w:rsidRDefault="00C9763C" w:rsidP="00506E09">
      <w:pPr>
        <w:ind w:firstLine="709"/>
        <w:contextualSpacing/>
        <w:jc w:val="center"/>
        <w:rPr>
          <w:b/>
        </w:rPr>
      </w:pPr>
    </w:p>
    <w:p w14:paraId="1928EE5D" w14:textId="77777777" w:rsidR="00BE00F5" w:rsidRPr="003B198F" w:rsidRDefault="00BE00F5" w:rsidP="00506E09">
      <w:pPr>
        <w:ind w:firstLine="709"/>
        <w:contextualSpacing/>
        <w:jc w:val="center"/>
        <w:rPr>
          <w:b/>
        </w:rPr>
      </w:pPr>
    </w:p>
    <w:p w14:paraId="524D2B05" w14:textId="77777777" w:rsidR="00BE00F5" w:rsidRDefault="00BE00F5" w:rsidP="00506E09">
      <w:pPr>
        <w:ind w:firstLine="709"/>
        <w:contextualSpacing/>
        <w:jc w:val="center"/>
        <w:rPr>
          <w:b/>
        </w:rPr>
      </w:pPr>
    </w:p>
    <w:p w14:paraId="7578325C" w14:textId="77777777" w:rsidR="00E0512F" w:rsidRPr="003B198F" w:rsidRDefault="00E0512F" w:rsidP="00506E09">
      <w:pPr>
        <w:ind w:firstLine="709"/>
        <w:contextualSpacing/>
        <w:jc w:val="center"/>
        <w:rPr>
          <w:b/>
        </w:rPr>
      </w:pPr>
    </w:p>
    <w:p w14:paraId="1F30E192" w14:textId="4967B047" w:rsidR="00333BD5" w:rsidRPr="00346118" w:rsidRDefault="00333BD5" w:rsidP="00506E09">
      <w:pPr>
        <w:ind w:firstLine="709"/>
        <w:contextualSpacing/>
        <w:jc w:val="center"/>
        <w:rPr>
          <w:b/>
        </w:rPr>
      </w:pPr>
    </w:p>
    <w:p w14:paraId="314A521E" w14:textId="77777777" w:rsidR="00462308" w:rsidRPr="003B198F" w:rsidRDefault="00462308" w:rsidP="00506E09">
      <w:pPr>
        <w:ind w:firstLine="709"/>
        <w:contextualSpacing/>
        <w:jc w:val="center"/>
        <w:rPr>
          <w:b/>
        </w:rPr>
      </w:pPr>
    </w:p>
    <w:tbl>
      <w:tblPr>
        <w:tblW w:w="8080" w:type="dxa"/>
        <w:tblInd w:w="1242" w:type="dxa"/>
        <w:tblLook w:val="01E0" w:firstRow="1" w:lastRow="1" w:firstColumn="1" w:lastColumn="1" w:noHBand="0" w:noVBand="0"/>
      </w:tblPr>
      <w:tblGrid>
        <w:gridCol w:w="2869"/>
        <w:gridCol w:w="1951"/>
        <w:gridCol w:w="3260"/>
      </w:tblGrid>
      <w:tr w:rsidR="00C96D03" w:rsidRPr="00E0512F" w14:paraId="385A96D3" w14:textId="77777777" w:rsidTr="00C96D03">
        <w:tc>
          <w:tcPr>
            <w:tcW w:w="2869" w:type="dxa"/>
            <w:vAlign w:val="center"/>
          </w:tcPr>
          <w:p w14:paraId="0B3D0598" w14:textId="77777777" w:rsidR="00C96D03" w:rsidRPr="00E0512F" w:rsidRDefault="00C96D03" w:rsidP="00C96D03">
            <w:r>
              <w:t>Генеральный д</w:t>
            </w:r>
            <w:r w:rsidRPr="00E0512F">
              <w:t>иректор</w:t>
            </w:r>
          </w:p>
          <w:p w14:paraId="3F0C50A4" w14:textId="77777777" w:rsidR="00C96D03" w:rsidRPr="00E0512F" w:rsidRDefault="00C96D03" w:rsidP="00C96D03"/>
          <w:p w14:paraId="567E74CD" w14:textId="77777777" w:rsidR="00C96D03" w:rsidRPr="00E0512F" w:rsidRDefault="00C96D03" w:rsidP="00C96D03">
            <w:r w:rsidRPr="00E0512F">
              <w:t>ГАП</w:t>
            </w:r>
          </w:p>
        </w:tc>
        <w:tc>
          <w:tcPr>
            <w:tcW w:w="1951" w:type="dxa"/>
          </w:tcPr>
          <w:p w14:paraId="4C53B26A" w14:textId="77777777" w:rsidR="00C96D03" w:rsidRPr="00E0512F" w:rsidRDefault="00C96D03" w:rsidP="00C96D03"/>
        </w:tc>
        <w:tc>
          <w:tcPr>
            <w:tcW w:w="3260" w:type="dxa"/>
            <w:vAlign w:val="center"/>
          </w:tcPr>
          <w:p w14:paraId="41F07376" w14:textId="4334532D" w:rsidR="00C96D03" w:rsidRPr="00E0512F" w:rsidRDefault="00C96D03" w:rsidP="00C96D03">
            <w:pPr>
              <w:jc w:val="right"/>
            </w:pPr>
            <w:r>
              <w:t>Е</w:t>
            </w:r>
            <w:r w:rsidRPr="00E0512F">
              <w:t>.</w:t>
            </w:r>
            <w:r>
              <w:t>В</w:t>
            </w:r>
            <w:r w:rsidRPr="00E0512F">
              <w:t xml:space="preserve">. </w:t>
            </w:r>
            <w:r>
              <w:t>Губанова</w:t>
            </w:r>
          </w:p>
          <w:p w14:paraId="408A3F5F" w14:textId="77777777" w:rsidR="00C96D03" w:rsidRPr="00E0512F" w:rsidRDefault="00C96D03" w:rsidP="00C96D03">
            <w:pPr>
              <w:jc w:val="right"/>
            </w:pPr>
            <w:r>
              <w:t xml:space="preserve"> </w:t>
            </w:r>
          </w:p>
          <w:p w14:paraId="12AE009F" w14:textId="77777777" w:rsidR="00C96D03" w:rsidRPr="00E0512F" w:rsidRDefault="00C96D03" w:rsidP="00C96D03">
            <w:pPr>
              <w:jc w:val="right"/>
            </w:pPr>
            <w:r w:rsidRPr="00E0512F">
              <w:t xml:space="preserve"> </w:t>
            </w:r>
            <w:r>
              <w:t>С</w:t>
            </w:r>
            <w:r w:rsidRPr="00E0512F">
              <w:t>.</w:t>
            </w:r>
            <w:r>
              <w:t>М</w:t>
            </w:r>
            <w:r w:rsidRPr="00E0512F">
              <w:t xml:space="preserve">. </w:t>
            </w:r>
            <w:proofErr w:type="spellStart"/>
            <w:r>
              <w:t>Царахов</w:t>
            </w:r>
            <w:proofErr w:type="spellEnd"/>
          </w:p>
        </w:tc>
      </w:tr>
    </w:tbl>
    <w:p w14:paraId="0658E5F0" w14:textId="77777777" w:rsidR="00462308" w:rsidRPr="003B198F" w:rsidRDefault="00462308" w:rsidP="00506E09">
      <w:pPr>
        <w:ind w:firstLine="709"/>
        <w:contextualSpacing/>
        <w:jc w:val="center"/>
        <w:rPr>
          <w:b/>
        </w:rPr>
      </w:pPr>
    </w:p>
    <w:p w14:paraId="1B79CE07" w14:textId="77777777" w:rsidR="00462308" w:rsidRPr="003B198F" w:rsidRDefault="00462308" w:rsidP="00506E09">
      <w:pPr>
        <w:ind w:firstLine="709"/>
        <w:contextualSpacing/>
        <w:jc w:val="center"/>
        <w:rPr>
          <w:b/>
        </w:rPr>
      </w:pPr>
    </w:p>
    <w:p w14:paraId="2AE1B1F8" w14:textId="77777777" w:rsidR="00462308" w:rsidRPr="003B198F" w:rsidRDefault="00462308" w:rsidP="00506E09">
      <w:pPr>
        <w:ind w:firstLine="709"/>
        <w:contextualSpacing/>
        <w:jc w:val="center"/>
        <w:rPr>
          <w:b/>
        </w:rPr>
      </w:pPr>
    </w:p>
    <w:p w14:paraId="2F753F40" w14:textId="77777777" w:rsidR="00462308" w:rsidRPr="003B198F" w:rsidRDefault="00462308" w:rsidP="00506E09">
      <w:pPr>
        <w:ind w:firstLine="709"/>
        <w:contextualSpacing/>
        <w:jc w:val="center"/>
        <w:rPr>
          <w:b/>
        </w:rPr>
      </w:pPr>
    </w:p>
    <w:p w14:paraId="40085104" w14:textId="77777777" w:rsidR="00606BBB" w:rsidRDefault="00606BBB" w:rsidP="00506E09">
      <w:pPr>
        <w:ind w:firstLine="709"/>
        <w:contextualSpacing/>
        <w:jc w:val="center"/>
        <w:rPr>
          <w:b/>
        </w:rPr>
      </w:pPr>
    </w:p>
    <w:p w14:paraId="1A18ED55" w14:textId="77777777" w:rsidR="00980FF7" w:rsidRPr="003B198F" w:rsidRDefault="00980FF7" w:rsidP="00506E09">
      <w:pPr>
        <w:ind w:firstLine="709"/>
        <w:contextualSpacing/>
        <w:jc w:val="center"/>
        <w:rPr>
          <w:b/>
        </w:rPr>
      </w:pPr>
    </w:p>
    <w:p w14:paraId="4955986A" w14:textId="77777777" w:rsidR="00980FF7" w:rsidRDefault="00980FF7" w:rsidP="00506E09">
      <w:pPr>
        <w:ind w:firstLine="709"/>
        <w:contextualSpacing/>
        <w:jc w:val="center"/>
        <w:rPr>
          <w:b/>
        </w:rPr>
      </w:pPr>
    </w:p>
    <w:p w14:paraId="73C4FFBC" w14:textId="77777777" w:rsidR="00902C84" w:rsidRDefault="00902C84" w:rsidP="00506E09">
      <w:pPr>
        <w:ind w:firstLine="709"/>
        <w:contextualSpacing/>
        <w:jc w:val="center"/>
        <w:rPr>
          <w:b/>
        </w:rPr>
      </w:pPr>
    </w:p>
    <w:p w14:paraId="6793B858" w14:textId="77777777" w:rsidR="00902C84" w:rsidRDefault="00902C84" w:rsidP="00506E09">
      <w:pPr>
        <w:ind w:firstLine="709"/>
        <w:contextualSpacing/>
        <w:jc w:val="center"/>
        <w:rPr>
          <w:b/>
        </w:rPr>
      </w:pPr>
    </w:p>
    <w:p w14:paraId="2913FB49" w14:textId="77777777" w:rsidR="00902C84" w:rsidRDefault="00902C84" w:rsidP="00506E09">
      <w:pPr>
        <w:ind w:firstLine="709"/>
        <w:contextualSpacing/>
        <w:jc w:val="center"/>
        <w:rPr>
          <w:b/>
        </w:rPr>
      </w:pPr>
    </w:p>
    <w:p w14:paraId="7E9BE7E6" w14:textId="77777777" w:rsidR="00902C84" w:rsidRDefault="00902C84" w:rsidP="00506E09">
      <w:pPr>
        <w:ind w:firstLine="709"/>
        <w:contextualSpacing/>
        <w:jc w:val="center"/>
        <w:rPr>
          <w:b/>
        </w:rPr>
      </w:pPr>
    </w:p>
    <w:p w14:paraId="3E1C4E3A" w14:textId="77777777" w:rsidR="00902C84" w:rsidRDefault="00902C84" w:rsidP="00506E09">
      <w:pPr>
        <w:ind w:firstLine="709"/>
        <w:contextualSpacing/>
        <w:jc w:val="center"/>
        <w:rPr>
          <w:b/>
        </w:rPr>
      </w:pPr>
    </w:p>
    <w:p w14:paraId="5EF1E1A8" w14:textId="77777777" w:rsidR="00902C84" w:rsidRDefault="00902C84" w:rsidP="00506E09">
      <w:pPr>
        <w:ind w:firstLine="709"/>
        <w:contextualSpacing/>
        <w:jc w:val="center"/>
        <w:rPr>
          <w:b/>
        </w:rPr>
      </w:pPr>
    </w:p>
    <w:p w14:paraId="006ADB07" w14:textId="77777777" w:rsidR="00902C84" w:rsidRPr="003B198F" w:rsidRDefault="00902C84" w:rsidP="00506E09">
      <w:pPr>
        <w:ind w:firstLine="709"/>
        <w:contextualSpacing/>
        <w:jc w:val="center"/>
        <w:rPr>
          <w:b/>
        </w:rPr>
      </w:pPr>
    </w:p>
    <w:p w14:paraId="1E614BB9" w14:textId="77777777" w:rsidR="00462308" w:rsidRPr="003B198F" w:rsidRDefault="00462308" w:rsidP="00506E09">
      <w:pPr>
        <w:ind w:firstLine="709"/>
        <w:contextualSpacing/>
        <w:jc w:val="center"/>
        <w:rPr>
          <w:b/>
        </w:rPr>
      </w:pPr>
    </w:p>
    <w:p w14:paraId="15A2CA2F" w14:textId="77777777" w:rsidR="007F5C2E" w:rsidRPr="003B198F" w:rsidRDefault="007F5C2E" w:rsidP="00506E09">
      <w:pPr>
        <w:ind w:firstLine="709"/>
        <w:contextualSpacing/>
        <w:jc w:val="center"/>
        <w:rPr>
          <w:b/>
        </w:rPr>
      </w:pPr>
    </w:p>
    <w:p w14:paraId="2133211D" w14:textId="77777777" w:rsidR="007F5C2E" w:rsidRPr="003B198F" w:rsidRDefault="007F5C2E" w:rsidP="00506E09">
      <w:pPr>
        <w:ind w:firstLine="709"/>
        <w:contextualSpacing/>
        <w:jc w:val="center"/>
        <w:rPr>
          <w:b/>
        </w:rPr>
      </w:pPr>
    </w:p>
    <w:p w14:paraId="418A21ED" w14:textId="77777777" w:rsidR="00462308" w:rsidRPr="003B198F" w:rsidRDefault="00B258B5" w:rsidP="00506E09">
      <w:pPr>
        <w:ind w:firstLine="709"/>
        <w:contextualSpacing/>
        <w:jc w:val="center"/>
        <w:rPr>
          <w:b/>
        </w:rPr>
      </w:pPr>
      <w:r w:rsidRPr="003B198F">
        <w:rPr>
          <w:b/>
        </w:rPr>
        <w:t>201</w:t>
      </w:r>
      <w:r w:rsidR="008B1504">
        <w:rPr>
          <w:b/>
        </w:rPr>
        <w:t>9</w:t>
      </w:r>
    </w:p>
    <w:p w14:paraId="6B444EC2" w14:textId="77777777" w:rsidR="00462308" w:rsidRPr="003B198F" w:rsidRDefault="00462308" w:rsidP="00506E09">
      <w:pPr>
        <w:ind w:firstLine="709"/>
        <w:contextualSpacing/>
        <w:jc w:val="center"/>
        <w:rPr>
          <w:b/>
        </w:r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p>
    <w:p w14:paraId="368E5FEA" w14:textId="77777777" w:rsidR="000F3F55" w:rsidRPr="00C96D03" w:rsidRDefault="000F3F55" w:rsidP="00C96D03">
      <w:pPr>
        <w:pStyle w:val="8"/>
        <w:rPr>
          <w:sz w:val="28"/>
          <w:szCs w:val="28"/>
        </w:rPr>
      </w:pPr>
      <w:r w:rsidRPr="00C96D03">
        <w:rPr>
          <w:sz w:val="28"/>
          <w:szCs w:val="28"/>
        </w:rPr>
        <w:lastRenderedPageBreak/>
        <w:t>ИСПОЛНИТЕЛИ</w:t>
      </w:r>
    </w:p>
    <w:p w14:paraId="0F025C2B" w14:textId="77777777" w:rsidR="000F3F55" w:rsidRPr="003B198F" w:rsidRDefault="000F3F55" w:rsidP="00506E09">
      <w:pPr>
        <w:ind w:firstLine="709"/>
        <w:contextualSpacing/>
      </w:pPr>
    </w:p>
    <w:p w14:paraId="68968E06" w14:textId="77777777" w:rsidR="000F3F55" w:rsidRPr="003B198F" w:rsidRDefault="000F3F55" w:rsidP="00506E09">
      <w:pPr>
        <w:ind w:firstLine="709"/>
        <w:contextualSpacing/>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1"/>
        <w:gridCol w:w="2693"/>
        <w:gridCol w:w="3118"/>
      </w:tblGrid>
      <w:tr w:rsidR="00C96D03" w:rsidRPr="00902C84" w14:paraId="0F7F54FC" w14:textId="77777777" w:rsidTr="00C96D03">
        <w:trPr>
          <w:jc w:val="center"/>
        </w:trPr>
        <w:tc>
          <w:tcPr>
            <w:tcW w:w="3771" w:type="dxa"/>
            <w:tcBorders>
              <w:top w:val="single" w:sz="4" w:space="0" w:color="auto"/>
              <w:left w:val="single" w:sz="4" w:space="0" w:color="auto"/>
              <w:bottom w:val="single" w:sz="4" w:space="0" w:color="auto"/>
              <w:right w:val="single" w:sz="4" w:space="0" w:color="auto"/>
            </w:tcBorders>
            <w:hideMark/>
          </w:tcPr>
          <w:p w14:paraId="72D3630E" w14:textId="77777777" w:rsidR="00C96D03" w:rsidRPr="00B532A1" w:rsidRDefault="00C96D03" w:rsidP="00C96D03">
            <w:pPr>
              <w:jc w:val="center"/>
              <w:rPr>
                <w:rFonts w:ascii="Times New Roman Полужирный" w:hAnsi="Times New Roman Полужирный"/>
                <w:b/>
                <w:caps/>
              </w:rPr>
            </w:pPr>
            <w:r w:rsidRPr="00B532A1">
              <w:rPr>
                <w:rFonts w:ascii="Times New Roman Полужирный" w:hAnsi="Times New Roman Полужирный"/>
                <w:b/>
                <w:caps/>
              </w:rPr>
              <w:t>Должность</w:t>
            </w:r>
          </w:p>
        </w:tc>
        <w:tc>
          <w:tcPr>
            <w:tcW w:w="2693" w:type="dxa"/>
            <w:tcBorders>
              <w:top w:val="single" w:sz="4" w:space="0" w:color="auto"/>
              <w:left w:val="single" w:sz="4" w:space="0" w:color="auto"/>
              <w:bottom w:val="single" w:sz="4" w:space="0" w:color="auto"/>
              <w:right w:val="single" w:sz="4" w:space="0" w:color="auto"/>
            </w:tcBorders>
            <w:hideMark/>
          </w:tcPr>
          <w:p w14:paraId="328BF8FD" w14:textId="77777777" w:rsidR="00C96D03" w:rsidRPr="00B532A1" w:rsidRDefault="00C96D03" w:rsidP="00C96D03">
            <w:pPr>
              <w:jc w:val="center"/>
              <w:rPr>
                <w:rFonts w:ascii="Times New Roman Полужирный" w:hAnsi="Times New Roman Полужирный"/>
                <w:b/>
                <w:bCs/>
                <w:caps/>
              </w:rPr>
            </w:pPr>
            <w:r w:rsidRPr="00B532A1">
              <w:rPr>
                <w:rFonts w:ascii="Times New Roman Полужирный" w:hAnsi="Times New Roman Полужирный"/>
                <w:b/>
                <w:caps/>
              </w:rPr>
              <w:t>Фамилия, инициалы</w:t>
            </w:r>
          </w:p>
        </w:tc>
        <w:tc>
          <w:tcPr>
            <w:tcW w:w="3118" w:type="dxa"/>
            <w:tcBorders>
              <w:top w:val="single" w:sz="4" w:space="0" w:color="auto"/>
              <w:left w:val="single" w:sz="4" w:space="0" w:color="auto"/>
              <w:bottom w:val="single" w:sz="4" w:space="0" w:color="auto"/>
              <w:right w:val="single" w:sz="4" w:space="0" w:color="auto"/>
            </w:tcBorders>
            <w:hideMark/>
          </w:tcPr>
          <w:p w14:paraId="3EDBC0C7" w14:textId="77777777" w:rsidR="00C96D03" w:rsidRPr="00B532A1" w:rsidRDefault="00C96D03" w:rsidP="00C96D03">
            <w:pPr>
              <w:jc w:val="center"/>
              <w:rPr>
                <w:rFonts w:ascii="Times New Roman Полужирный" w:hAnsi="Times New Roman Полужирный"/>
                <w:b/>
                <w:caps/>
              </w:rPr>
            </w:pPr>
            <w:r w:rsidRPr="00B532A1">
              <w:rPr>
                <w:rFonts w:ascii="Times New Roman Полужирный" w:hAnsi="Times New Roman Полужирный"/>
                <w:b/>
                <w:caps/>
              </w:rPr>
              <w:t>Подпись</w:t>
            </w:r>
          </w:p>
        </w:tc>
      </w:tr>
      <w:tr w:rsidR="00C96D03" w14:paraId="5BB025E6" w14:textId="77777777" w:rsidTr="00C96D03">
        <w:trPr>
          <w:jc w:val="center"/>
        </w:trPr>
        <w:tc>
          <w:tcPr>
            <w:tcW w:w="3771" w:type="dxa"/>
            <w:tcBorders>
              <w:top w:val="single" w:sz="4" w:space="0" w:color="auto"/>
              <w:left w:val="single" w:sz="4" w:space="0" w:color="auto"/>
              <w:bottom w:val="single" w:sz="4" w:space="0" w:color="auto"/>
              <w:right w:val="single" w:sz="4" w:space="0" w:color="auto"/>
            </w:tcBorders>
          </w:tcPr>
          <w:p w14:paraId="22EBEDFD" w14:textId="77777777" w:rsidR="00C96D03" w:rsidRPr="00B532A1" w:rsidRDefault="00C96D03" w:rsidP="00C96D03">
            <w:pPr>
              <w:ind w:firstLine="567"/>
            </w:pPr>
          </w:p>
          <w:p w14:paraId="5015BD5B" w14:textId="77777777" w:rsidR="00C96D03" w:rsidRPr="00B532A1" w:rsidRDefault="00C96D03" w:rsidP="00C96D03">
            <w:pPr>
              <w:ind w:firstLine="567"/>
            </w:pPr>
            <w:r w:rsidRPr="00B532A1">
              <w:t>ГАП</w:t>
            </w:r>
          </w:p>
          <w:p w14:paraId="6D0E199B" w14:textId="77777777" w:rsidR="00C96D03" w:rsidRPr="00B532A1" w:rsidRDefault="00C96D03" w:rsidP="00C96D03">
            <w:pPr>
              <w:ind w:firstLine="567"/>
            </w:pPr>
          </w:p>
          <w:p w14:paraId="50F94F6F" w14:textId="77777777" w:rsidR="00C96D03" w:rsidRPr="00B532A1" w:rsidRDefault="00C96D03" w:rsidP="00C96D03">
            <w:pPr>
              <w:ind w:firstLine="567"/>
            </w:pPr>
            <w:r w:rsidRPr="00B532A1">
              <w:t>Вед. Архитектор</w:t>
            </w:r>
          </w:p>
          <w:p w14:paraId="0769468B" w14:textId="77777777" w:rsidR="00C96D03" w:rsidRPr="00B532A1" w:rsidRDefault="00C96D03" w:rsidP="00C96D03">
            <w:pPr>
              <w:ind w:firstLine="567"/>
            </w:pPr>
          </w:p>
          <w:p w14:paraId="6CC40794" w14:textId="77777777" w:rsidR="00C96D03" w:rsidRPr="00B532A1" w:rsidRDefault="00C96D03" w:rsidP="00C96D03">
            <w:pPr>
              <w:ind w:firstLine="567"/>
            </w:pPr>
            <w:r w:rsidRPr="00B532A1">
              <w:t>Архитектор</w:t>
            </w:r>
          </w:p>
          <w:p w14:paraId="3763A4BD" w14:textId="77777777" w:rsidR="00C96D03" w:rsidRPr="00B532A1" w:rsidRDefault="00C96D03" w:rsidP="00C96D03">
            <w:pPr>
              <w:ind w:firstLine="567"/>
            </w:pPr>
          </w:p>
          <w:p w14:paraId="04B3B6C3" w14:textId="77777777" w:rsidR="00C96D03" w:rsidRPr="00B532A1" w:rsidRDefault="00C96D03" w:rsidP="00C96D03">
            <w:pPr>
              <w:ind w:firstLine="567"/>
            </w:pPr>
            <w:r w:rsidRPr="00B532A1">
              <w:t>Архитектор</w:t>
            </w:r>
          </w:p>
          <w:p w14:paraId="7D7710FB" w14:textId="77777777" w:rsidR="00C96D03" w:rsidRPr="00B532A1" w:rsidRDefault="00C96D03" w:rsidP="00C96D03">
            <w:pPr>
              <w:ind w:firstLine="567"/>
            </w:pPr>
          </w:p>
          <w:p w14:paraId="5BD36B96" w14:textId="77777777" w:rsidR="00C96D03" w:rsidRPr="00B532A1" w:rsidRDefault="00C96D03" w:rsidP="00C96D03">
            <w:pPr>
              <w:ind w:firstLine="567"/>
            </w:pPr>
            <w:r w:rsidRPr="00B532A1">
              <w:t>Архитектор</w:t>
            </w:r>
          </w:p>
          <w:p w14:paraId="58D343D0" w14:textId="77777777" w:rsidR="00C96D03" w:rsidRPr="00B532A1" w:rsidRDefault="00C96D03" w:rsidP="00C96D03">
            <w:pPr>
              <w:ind w:firstLine="567"/>
            </w:pPr>
          </w:p>
          <w:p w14:paraId="3BDD791A" w14:textId="77777777" w:rsidR="00C96D03" w:rsidRPr="00B532A1" w:rsidRDefault="00C96D03" w:rsidP="00C96D03">
            <w:pPr>
              <w:ind w:firstLine="567"/>
            </w:pPr>
            <w:r w:rsidRPr="00B532A1">
              <w:t>Ведущий инженер</w:t>
            </w:r>
          </w:p>
          <w:p w14:paraId="3A7B9B8F" w14:textId="77777777" w:rsidR="00C96D03" w:rsidRPr="00B532A1" w:rsidRDefault="00C96D03" w:rsidP="00C96D03">
            <w:pPr>
              <w:ind w:firstLine="567"/>
            </w:pPr>
          </w:p>
          <w:p w14:paraId="330B90DF" w14:textId="77777777" w:rsidR="00C96D03" w:rsidRPr="00B532A1" w:rsidRDefault="00C96D03" w:rsidP="00C96D03">
            <w:pPr>
              <w:ind w:firstLine="567"/>
            </w:pPr>
            <w:r w:rsidRPr="00B532A1">
              <w:t>Н. контроль</w:t>
            </w:r>
          </w:p>
          <w:p w14:paraId="5DC17F45" w14:textId="77777777" w:rsidR="00C96D03" w:rsidRPr="00B532A1" w:rsidRDefault="00C96D03" w:rsidP="00C96D03">
            <w:pPr>
              <w:ind w:firstLine="567"/>
            </w:pPr>
          </w:p>
        </w:tc>
        <w:tc>
          <w:tcPr>
            <w:tcW w:w="2693" w:type="dxa"/>
            <w:tcBorders>
              <w:top w:val="single" w:sz="4" w:space="0" w:color="auto"/>
              <w:left w:val="single" w:sz="4" w:space="0" w:color="auto"/>
              <w:bottom w:val="single" w:sz="4" w:space="0" w:color="auto"/>
              <w:right w:val="single" w:sz="4" w:space="0" w:color="auto"/>
            </w:tcBorders>
          </w:tcPr>
          <w:p w14:paraId="633C661C" w14:textId="77777777" w:rsidR="00C96D03" w:rsidRPr="00B532A1" w:rsidRDefault="00C96D03" w:rsidP="00C96D03">
            <w:pPr>
              <w:ind w:firstLine="567"/>
            </w:pPr>
            <w:r w:rsidRPr="00B532A1">
              <w:t xml:space="preserve"> </w:t>
            </w:r>
          </w:p>
          <w:p w14:paraId="1F263D87" w14:textId="77777777" w:rsidR="00C96D03" w:rsidRPr="00B532A1" w:rsidRDefault="00C96D03" w:rsidP="00C96D03">
            <w:pPr>
              <w:ind w:firstLine="567"/>
            </w:pPr>
            <w:r w:rsidRPr="00B532A1">
              <w:t xml:space="preserve">С.М. </w:t>
            </w:r>
            <w:proofErr w:type="spellStart"/>
            <w:r w:rsidRPr="00B532A1">
              <w:t>Царахов</w:t>
            </w:r>
            <w:proofErr w:type="spellEnd"/>
          </w:p>
          <w:p w14:paraId="19133977" w14:textId="77777777" w:rsidR="00C96D03" w:rsidRPr="00B532A1" w:rsidRDefault="00C96D03" w:rsidP="00C96D03">
            <w:pPr>
              <w:ind w:firstLine="567"/>
            </w:pPr>
          </w:p>
          <w:p w14:paraId="11904068" w14:textId="77777777" w:rsidR="00C96D03" w:rsidRPr="00B532A1" w:rsidRDefault="00C96D03" w:rsidP="00C96D03">
            <w:pPr>
              <w:ind w:firstLine="567"/>
            </w:pPr>
            <w:r w:rsidRPr="00B532A1">
              <w:t>О.Б. Шишова</w:t>
            </w:r>
          </w:p>
          <w:p w14:paraId="660395C5" w14:textId="77777777" w:rsidR="00C96D03" w:rsidRPr="00B532A1" w:rsidRDefault="00C96D03" w:rsidP="00C96D03">
            <w:pPr>
              <w:ind w:firstLine="567"/>
            </w:pPr>
          </w:p>
          <w:p w14:paraId="3295850D" w14:textId="77777777" w:rsidR="00C96D03" w:rsidRPr="00B532A1" w:rsidRDefault="00C96D03" w:rsidP="00C96D03">
            <w:pPr>
              <w:ind w:firstLine="567"/>
            </w:pPr>
            <w:r w:rsidRPr="00B532A1">
              <w:t xml:space="preserve">А.И. </w:t>
            </w:r>
            <w:proofErr w:type="spellStart"/>
            <w:r w:rsidRPr="00B532A1">
              <w:t>Оводкова</w:t>
            </w:r>
            <w:proofErr w:type="spellEnd"/>
          </w:p>
          <w:p w14:paraId="2D1E1F70" w14:textId="77777777" w:rsidR="00C96D03" w:rsidRPr="00B532A1" w:rsidRDefault="00C96D03" w:rsidP="00C96D03">
            <w:pPr>
              <w:ind w:firstLine="567"/>
            </w:pPr>
          </w:p>
          <w:p w14:paraId="77A8CBC0" w14:textId="77777777" w:rsidR="00C96D03" w:rsidRPr="00B532A1" w:rsidRDefault="00C96D03" w:rsidP="00C96D03">
            <w:pPr>
              <w:ind w:firstLine="567"/>
            </w:pPr>
            <w:r w:rsidRPr="00B532A1">
              <w:t>Д.Р. Ерофеева</w:t>
            </w:r>
          </w:p>
          <w:p w14:paraId="219D6A35" w14:textId="77777777" w:rsidR="00C96D03" w:rsidRPr="00B532A1" w:rsidRDefault="00C96D03" w:rsidP="00C96D03">
            <w:pPr>
              <w:ind w:firstLine="567"/>
            </w:pPr>
          </w:p>
          <w:p w14:paraId="0F9C2CEB" w14:textId="77777777" w:rsidR="00B532A1" w:rsidRPr="00B532A1" w:rsidRDefault="00B532A1" w:rsidP="00B532A1">
            <w:pPr>
              <w:ind w:firstLine="567"/>
            </w:pPr>
            <w:r w:rsidRPr="00B532A1">
              <w:t xml:space="preserve">А.А. </w:t>
            </w:r>
            <w:proofErr w:type="spellStart"/>
            <w:r w:rsidRPr="00B532A1">
              <w:t>Коневецкая</w:t>
            </w:r>
            <w:proofErr w:type="spellEnd"/>
          </w:p>
          <w:p w14:paraId="338A293A" w14:textId="77777777" w:rsidR="00C96D03" w:rsidRPr="00B532A1" w:rsidRDefault="00C96D03" w:rsidP="00C96D03">
            <w:pPr>
              <w:ind w:firstLine="567"/>
            </w:pPr>
          </w:p>
          <w:p w14:paraId="565C6FC2" w14:textId="77777777" w:rsidR="00C96D03" w:rsidRPr="00B532A1" w:rsidRDefault="00C96D03" w:rsidP="00C96D03">
            <w:pPr>
              <w:ind w:firstLine="567"/>
            </w:pPr>
            <w:r w:rsidRPr="00B532A1">
              <w:t>С.В. Казаков</w:t>
            </w:r>
          </w:p>
          <w:p w14:paraId="33384F93" w14:textId="77777777" w:rsidR="00C96D03" w:rsidRPr="00B532A1" w:rsidRDefault="00C96D03" w:rsidP="00C96D03">
            <w:pPr>
              <w:ind w:firstLine="567"/>
            </w:pPr>
          </w:p>
          <w:p w14:paraId="12519C09" w14:textId="77777777" w:rsidR="00C96D03" w:rsidRPr="00B532A1" w:rsidRDefault="00C96D03" w:rsidP="00C96D03">
            <w:pPr>
              <w:ind w:firstLine="567"/>
            </w:pPr>
            <w:r w:rsidRPr="00B532A1">
              <w:t>И.В. Кудинова</w:t>
            </w:r>
          </w:p>
          <w:p w14:paraId="5FDBD2BE" w14:textId="77777777" w:rsidR="00C96D03" w:rsidRPr="00B532A1" w:rsidRDefault="00C96D03" w:rsidP="00C96D03">
            <w:pPr>
              <w:ind w:firstLine="567"/>
            </w:pPr>
          </w:p>
        </w:tc>
        <w:tc>
          <w:tcPr>
            <w:tcW w:w="3118" w:type="dxa"/>
            <w:tcBorders>
              <w:top w:val="single" w:sz="4" w:space="0" w:color="auto"/>
              <w:left w:val="single" w:sz="4" w:space="0" w:color="auto"/>
              <w:bottom w:val="single" w:sz="4" w:space="0" w:color="auto"/>
              <w:right w:val="single" w:sz="4" w:space="0" w:color="auto"/>
            </w:tcBorders>
          </w:tcPr>
          <w:p w14:paraId="0F30BC30" w14:textId="76FAE663" w:rsidR="00C96D03" w:rsidRPr="00B532A1" w:rsidRDefault="00B532A1" w:rsidP="00C96D03">
            <w:pPr>
              <w:ind w:firstLine="567"/>
            </w:pPr>
            <w:r w:rsidRPr="00B532A1">
              <w:rPr>
                <w:rFonts w:cs="Times New Roman"/>
                <w:noProof/>
                <w:sz w:val="28"/>
                <w:szCs w:val="28"/>
                <w:lang w:eastAsia="ru-RU"/>
              </w:rPr>
              <w:drawing>
                <wp:anchor distT="0" distB="0" distL="114300" distR="114300" simplePos="0" relativeHeight="251665920" behindDoc="0" locked="0" layoutInCell="1" allowOverlap="1" wp14:anchorId="686D8A1B" wp14:editId="0E8E9B07">
                  <wp:simplePos x="0" y="0"/>
                  <wp:positionH relativeFrom="column">
                    <wp:posOffset>672202</wp:posOffset>
                  </wp:positionH>
                  <wp:positionV relativeFrom="paragraph">
                    <wp:posOffset>1363454</wp:posOffset>
                  </wp:positionV>
                  <wp:extent cx="648586" cy="471035"/>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Коневецкая А.А..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8586" cy="471035"/>
                          </a:xfrm>
                          <a:prstGeom prst="rect">
                            <a:avLst/>
                          </a:prstGeom>
                        </pic:spPr>
                      </pic:pic>
                    </a:graphicData>
                  </a:graphic>
                  <wp14:sizeRelH relativeFrom="margin">
                    <wp14:pctWidth>0</wp14:pctWidth>
                  </wp14:sizeRelH>
                  <wp14:sizeRelV relativeFrom="margin">
                    <wp14:pctHeight>0</wp14:pctHeight>
                  </wp14:sizeRelV>
                </wp:anchor>
              </w:drawing>
            </w:r>
            <w:r w:rsidR="00C96D03" w:rsidRPr="00B532A1">
              <w:rPr>
                <w:noProof/>
                <w:color w:val="000000"/>
                <w:sz w:val="28"/>
                <w:szCs w:val="28"/>
                <w:lang w:eastAsia="ru-RU"/>
              </w:rPr>
              <w:drawing>
                <wp:anchor distT="0" distB="0" distL="114300" distR="114300" simplePos="0" relativeHeight="251661824" behindDoc="0" locked="0" layoutInCell="1" allowOverlap="1" wp14:anchorId="6067A02C" wp14:editId="0278A502">
                  <wp:simplePos x="0" y="0"/>
                  <wp:positionH relativeFrom="column">
                    <wp:posOffset>658495</wp:posOffset>
                  </wp:positionH>
                  <wp:positionV relativeFrom="paragraph">
                    <wp:posOffset>725544</wp:posOffset>
                  </wp:positionV>
                  <wp:extent cx="735602" cy="1009650"/>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Ерофеева Д.Р..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35602" cy="1009650"/>
                          </a:xfrm>
                          <a:prstGeom prst="rect">
                            <a:avLst/>
                          </a:prstGeom>
                        </pic:spPr>
                      </pic:pic>
                    </a:graphicData>
                  </a:graphic>
                </wp:anchor>
              </w:drawing>
            </w:r>
            <w:r w:rsidR="00C96D03" w:rsidRPr="00B532A1">
              <w:rPr>
                <w:rFonts w:cs="Times New Roman"/>
                <w:noProof/>
                <w:sz w:val="28"/>
                <w:szCs w:val="28"/>
                <w:lang w:eastAsia="ru-RU"/>
              </w:rPr>
              <w:drawing>
                <wp:anchor distT="0" distB="0" distL="114300" distR="114300" simplePos="0" relativeHeight="251658752" behindDoc="0" locked="0" layoutInCell="1" allowOverlap="1" wp14:anchorId="695EFC37" wp14:editId="7BFEB68D">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r w:rsidR="00C96D03" w:rsidRPr="00B532A1">
              <w:rPr>
                <w:rFonts w:cs="Times New Roman"/>
                <w:noProof/>
                <w:sz w:val="28"/>
                <w:szCs w:val="28"/>
                <w:lang w:eastAsia="ru-RU"/>
              </w:rPr>
              <w:drawing>
                <wp:anchor distT="0" distB="0" distL="114300" distR="114300" simplePos="0" relativeHeight="251655680" behindDoc="0" locked="0" layoutInCell="1" allowOverlap="1" wp14:anchorId="75AE37A1" wp14:editId="3331B038">
                  <wp:simplePos x="0" y="0"/>
                  <wp:positionH relativeFrom="column">
                    <wp:posOffset>579120</wp:posOffset>
                  </wp:positionH>
                  <wp:positionV relativeFrom="paragraph">
                    <wp:posOffset>1736090</wp:posOffset>
                  </wp:positionV>
                  <wp:extent cx="919480" cy="589280"/>
                  <wp:effectExtent l="0" t="0" r="0" b="127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sidR="00C96D03" w:rsidRPr="00B532A1">
              <w:rPr>
                <w:rFonts w:cs="Times New Roman"/>
                <w:noProof/>
                <w:sz w:val="28"/>
                <w:szCs w:val="28"/>
                <w:lang w:eastAsia="ru-RU"/>
              </w:rPr>
              <w:drawing>
                <wp:anchor distT="0" distB="0" distL="114300" distR="114300" simplePos="0" relativeHeight="251651584" behindDoc="0" locked="0" layoutInCell="1" allowOverlap="1" wp14:anchorId="6B762D67" wp14:editId="2FB8B238">
                  <wp:simplePos x="0" y="0"/>
                  <wp:positionH relativeFrom="column">
                    <wp:posOffset>493395</wp:posOffset>
                  </wp:positionH>
                  <wp:positionV relativeFrom="paragraph">
                    <wp:posOffset>628650</wp:posOffset>
                  </wp:positionV>
                  <wp:extent cx="904875" cy="685800"/>
                  <wp:effectExtent l="0" t="0" r="0" b="0"/>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00C96D03" w:rsidRPr="00B532A1">
              <w:rPr>
                <w:rFonts w:cs="Times New Roman"/>
                <w:noProof/>
                <w:sz w:val="28"/>
                <w:szCs w:val="28"/>
                <w:lang w:eastAsia="ru-RU"/>
              </w:rPr>
              <w:drawing>
                <wp:anchor distT="0" distB="0" distL="114300" distR="114300" simplePos="0" relativeHeight="251650560" behindDoc="0" locked="0" layoutInCell="1" allowOverlap="1" wp14:anchorId="5B99D41A" wp14:editId="376AC768">
                  <wp:simplePos x="0" y="0"/>
                  <wp:positionH relativeFrom="column">
                    <wp:posOffset>579120</wp:posOffset>
                  </wp:positionH>
                  <wp:positionV relativeFrom="paragraph">
                    <wp:posOffset>316865</wp:posOffset>
                  </wp:positionV>
                  <wp:extent cx="895350" cy="63817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sidR="00C96D03" w:rsidRPr="00B532A1">
              <w:rPr>
                <w:rFonts w:cs="Times New Roman"/>
                <w:noProof/>
                <w:sz w:val="28"/>
                <w:szCs w:val="28"/>
                <w:lang w:eastAsia="ru-RU"/>
              </w:rPr>
              <w:drawing>
                <wp:anchor distT="0" distB="0" distL="114300" distR="114300" simplePos="0" relativeHeight="251649536" behindDoc="0" locked="0" layoutInCell="1" allowOverlap="1" wp14:anchorId="1670B215" wp14:editId="7C6C862C">
                  <wp:simplePos x="0" y="0"/>
                  <wp:positionH relativeFrom="column">
                    <wp:posOffset>682625</wp:posOffset>
                  </wp:positionH>
                  <wp:positionV relativeFrom="paragraph">
                    <wp:posOffset>89535</wp:posOffset>
                  </wp:positionV>
                  <wp:extent cx="902335" cy="540385"/>
                  <wp:effectExtent l="0" t="0" r="0"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p>
        </w:tc>
      </w:tr>
    </w:tbl>
    <w:p w14:paraId="0FAAC5B2" w14:textId="77777777" w:rsidR="000F3F55" w:rsidRPr="003B198F" w:rsidRDefault="000F3F55" w:rsidP="00506E09">
      <w:pPr>
        <w:ind w:firstLine="709"/>
        <w:contextualSpacing/>
        <w:jc w:val="center"/>
      </w:pPr>
    </w:p>
    <w:p w14:paraId="256EE8AD" w14:textId="77777777" w:rsidR="00ED6DD3" w:rsidRPr="003B198F" w:rsidRDefault="00ED6DD3" w:rsidP="00506E09">
      <w:pPr>
        <w:ind w:firstLine="709"/>
        <w:contextualSpacing/>
        <w:jc w:val="center"/>
      </w:pPr>
    </w:p>
    <w:p w14:paraId="2AE0F25E" w14:textId="77777777" w:rsidR="00ED6DD3" w:rsidRPr="003B198F" w:rsidRDefault="00ED6DD3" w:rsidP="00506E09">
      <w:pPr>
        <w:ind w:firstLine="709"/>
        <w:contextualSpacing/>
        <w:jc w:val="center"/>
      </w:pPr>
    </w:p>
    <w:p w14:paraId="12BEB87F" w14:textId="77777777" w:rsidR="00ED6DD3" w:rsidRPr="003B198F" w:rsidRDefault="00ED6DD3" w:rsidP="00506E09">
      <w:pPr>
        <w:ind w:firstLine="709"/>
        <w:contextualSpacing/>
        <w:jc w:val="center"/>
      </w:pPr>
    </w:p>
    <w:p w14:paraId="39B8AA64" w14:textId="77777777" w:rsidR="00ED6DD3" w:rsidRPr="003B198F" w:rsidRDefault="00ED6DD3" w:rsidP="00506E09">
      <w:pPr>
        <w:ind w:firstLine="709"/>
        <w:contextualSpacing/>
        <w:jc w:val="center"/>
      </w:pPr>
    </w:p>
    <w:p w14:paraId="7C6D9863" w14:textId="77777777" w:rsidR="00ED6DD3" w:rsidRPr="003B198F" w:rsidRDefault="00ED6DD3" w:rsidP="00506E09">
      <w:pPr>
        <w:ind w:firstLine="709"/>
        <w:contextualSpacing/>
        <w:jc w:val="center"/>
      </w:pPr>
    </w:p>
    <w:p w14:paraId="137C1AE8" w14:textId="77777777" w:rsidR="00ED6DD3" w:rsidRPr="003B198F" w:rsidRDefault="00ED6DD3" w:rsidP="00506E09">
      <w:pPr>
        <w:ind w:firstLine="709"/>
        <w:contextualSpacing/>
        <w:jc w:val="center"/>
      </w:pPr>
    </w:p>
    <w:p w14:paraId="1B210363" w14:textId="77777777" w:rsidR="00ED6DD3" w:rsidRPr="003B198F" w:rsidRDefault="00ED6DD3" w:rsidP="00506E09">
      <w:pPr>
        <w:ind w:firstLine="709"/>
        <w:contextualSpacing/>
        <w:jc w:val="center"/>
      </w:pPr>
    </w:p>
    <w:p w14:paraId="5C8B9CEB" w14:textId="77777777" w:rsidR="00ED6DD3" w:rsidRPr="003B198F" w:rsidRDefault="00ED6DD3" w:rsidP="00506E09">
      <w:pPr>
        <w:ind w:firstLine="709"/>
        <w:contextualSpacing/>
        <w:jc w:val="center"/>
      </w:pPr>
    </w:p>
    <w:p w14:paraId="730FC6CC" w14:textId="77777777" w:rsidR="00ED6DD3" w:rsidRPr="003B198F" w:rsidRDefault="00ED6DD3" w:rsidP="00506E09">
      <w:pPr>
        <w:ind w:firstLine="709"/>
        <w:contextualSpacing/>
        <w:jc w:val="center"/>
      </w:pPr>
    </w:p>
    <w:p w14:paraId="3F4A81BC" w14:textId="77777777" w:rsidR="00ED6DD3" w:rsidRPr="003B198F" w:rsidRDefault="00ED6DD3" w:rsidP="00506E09">
      <w:pPr>
        <w:ind w:firstLine="709"/>
        <w:contextualSpacing/>
        <w:jc w:val="center"/>
      </w:pPr>
    </w:p>
    <w:p w14:paraId="285FEC6E" w14:textId="77777777" w:rsidR="00ED6DD3" w:rsidRPr="003B198F" w:rsidRDefault="00ED6DD3" w:rsidP="00506E09">
      <w:pPr>
        <w:ind w:firstLine="709"/>
        <w:contextualSpacing/>
        <w:jc w:val="center"/>
      </w:pPr>
    </w:p>
    <w:p w14:paraId="02FDF75B" w14:textId="77777777" w:rsidR="00ED6DD3" w:rsidRPr="003B198F" w:rsidRDefault="00ED6DD3" w:rsidP="00506E09">
      <w:pPr>
        <w:ind w:firstLine="709"/>
        <w:contextualSpacing/>
        <w:jc w:val="center"/>
      </w:pPr>
    </w:p>
    <w:p w14:paraId="640704CB" w14:textId="77777777" w:rsidR="00ED6DD3" w:rsidRPr="003B198F" w:rsidRDefault="00ED6DD3" w:rsidP="00506E09">
      <w:pPr>
        <w:ind w:firstLine="709"/>
        <w:contextualSpacing/>
        <w:jc w:val="center"/>
      </w:pPr>
    </w:p>
    <w:p w14:paraId="7C4FDC6D" w14:textId="77777777" w:rsidR="00ED6DD3" w:rsidRPr="003B198F" w:rsidRDefault="00ED6DD3" w:rsidP="00506E09">
      <w:pPr>
        <w:ind w:firstLine="709"/>
        <w:contextualSpacing/>
        <w:jc w:val="center"/>
      </w:pPr>
    </w:p>
    <w:p w14:paraId="1EC83C08" w14:textId="77777777" w:rsidR="00ED6DD3" w:rsidRPr="003B198F" w:rsidRDefault="00ED6DD3" w:rsidP="00506E09">
      <w:pPr>
        <w:ind w:firstLine="709"/>
        <w:contextualSpacing/>
        <w:jc w:val="center"/>
      </w:pPr>
    </w:p>
    <w:p w14:paraId="02B3D142" w14:textId="77777777" w:rsidR="00ED6DD3" w:rsidRPr="003B198F" w:rsidRDefault="00ED6DD3" w:rsidP="00506E09">
      <w:pPr>
        <w:ind w:firstLine="709"/>
        <w:contextualSpacing/>
        <w:jc w:val="center"/>
      </w:pPr>
    </w:p>
    <w:p w14:paraId="476F75FE" w14:textId="77777777" w:rsidR="00ED6DD3" w:rsidRPr="003B198F" w:rsidRDefault="00ED6DD3" w:rsidP="00506E09">
      <w:pPr>
        <w:ind w:firstLine="709"/>
        <w:contextualSpacing/>
        <w:jc w:val="center"/>
      </w:pPr>
    </w:p>
    <w:p w14:paraId="1A0E60C7" w14:textId="77777777" w:rsidR="00ED6DD3" w:rsidRPr="003B198F" w:rsidRDefault="00ED6DD3" w:rsidP="00506E09">
      <w:pPr>
        <w:ind w:firstLine="709"/>
        <w:contextualSpacing/>
        <w:jc w:val="center"/>
      </w:pPr>
    </w:p>
    <w:p w14:paraId="34A3720F" w14:textId="77777777" w:rsidR="00ED6DD3" w:rsidRPr="003B198F" w:rsidRDefault="00ED6DD3" w:rsidP="00506E09">
      <w:pPr>
        <w:ind w:firstLine="709"/>
        <w:contextualSpacing/>
        <w:jc w:val="center"/>
      </w:pPr>
    </w:p>
    <w:p w14:paraId="7D5B7306" w14:textId="77777777" w:rsidR="00ED6DD3" w:rsidRPr="003B198F" w:rsidRDefault="00ED6DD3" w:rsidP="00506E09">
      <w:pPr>
        <w:ind w:firstLine="709"/>
        <w:contextualSpacing/>
        <w:jc w:val="center"/>
      </w:pPr>
    </w:p>
    <w:p w14:paraId="3858BB9F" w14:textId="77777777" w:rsidR="00ED6DD3" w:rsidRPr="003B198F" w:rsidRDefault="00ED6DD3" w:rsidP="00506E09">
      <w:pPr>
        <w:ind w:firstLine="709"/>
        <w:contextualSpacing/>
        <w:jc w:val="center"/>
      </w:pPr>
    </w:p>
    <w:p w14:paraId="3F2281C7" w14:textId="77777777" w:rsidR="00ED6DD3" w:rsidRPr="003B198F" w:rsidRDefault="00ED6DD3" w:rsidP="00506E09">
      <w:pPr>
        <w:ind w:firstLine="709"/>
        <w:contextualSpacing/>
        <w:jc w:val="center"/>
      </w:pPr>
    </w:p>
    <w:p w14:paraId="29D97FEB" w14:textId="77777777" w:rsidR="00ED6DD3" w:rsidRPr="003B198F" w:rsidRDefault="00ED6DD3" w:rsidP="00506E09">
      <w:pPr>
        <w:ind w:firstLine="709"/>
        <w:contextualSpacing/>
        <w:jc w:val="center"/>
      </w:pPr>
    </w:p>
    <w:p w14:paraId="180D1EEF" w14:textId="77777777" w:rsidR="007F5C2E" w:rsidRPr="003B198F" w:rsidRDefault="007F5C2E" w:rsidP="00506E09">
      <w:pPr>
        <w:ind w:firstLine="709"/>
        <w:contextualSpacing/>
        <w:jc w:val="center"/>
      </w:pPr>
    </w:p>
    <w:p w14:paraId="4A687204" w14:textId="77777777" w:rsidR="007F5C2E" w:rsidRPr="003B198F" w:rsidRDefault="007F5C2E" w:rsidP="00506E09">
      <w:pPr>
        <w:ind w:firstLine="709"/>
        <w:contextualSpacing/>
        <w:jc w:val="center"/>
      </w:pPr>
    </w:p>
    <w:p w14:paraId="23EAF053" w14:textId="77777777" w:rsidR="00ED6DD3" w:rsidRPr="003B198F" w:rsidRDefault="00ED6DD3" w:rsidP="00506E09">
      <w:pPr>
        <w:ind w:firstLine="709"/>
        <w:contextualSpacing/>
        <w:jc w:val="center"/>
      </w:pPr>
    </w:p>
    <w:p w14:paraId="07127713" w14:textId="77777777" w:rsidR="002D5AD6" w:rsidRPr="003B198F" w:rsidRDefault="002D5AD6" w:rsidP="00506E09">
      <w:pPr>
        <w:ind w:firstLine="709"/>
        <w:contextualSpacing/>
        <w:jc w:val="center"/>
      </w:pPr>
    </w:p>
    <w:p w14:paraId="6A6EBBFD" w14:textId="77777777" w:rsidR="00980FF7" w:rsidRPr="003B198F" w:rsidRDefault="00980FF7" w:rsidP="00506E09">
      <w:pPr>
        <w:ind w:firstLine="709"/>
        <w:contextualSpacing/>
        <w:jc w:val="center"/>
      </w:pPr>
    </w:p>
    <w:p w14:paraId="352EB992" w14:textId="77777777" w:rsidR="00980FF7" w:rsidRPr="003B198F" w:rsidRDefault="00980FF7" w:rsidP="00506E09">
      <w:pPr>
        <w:ind w:firstLine="709"/>
        <w:contextualSpacing/>
        <w:jc w:val="center"/>
      </w:pPr>
    </w:p>
    <w:p w14:paraId="5C91D5A7" w14:textId="77777777" w:rsidR="00980FF7" w:rsidRPr="003B198F" w:rsidRDefault="00980FF7" w:rsidP="00506E09">
      <w:pPr>
        <w:ind w:firstLine="709"/>
        <w:contextualSpacing/>
        <w:jc w:val="center"/>
      </w:pPr>
    </w:p>
    <w:p w14:paraId="61BE49AC" w14:textId="77777777" w:rsidR="00980FF7" w:rsidRPr="003B198F" w:rsidRDefault="00980FF7" w:rsidP="00506E09">
      <w:pPr>
        <w:ind w:firstLine="709"/>
        <w:contextualSpacing/>
        <w:jc w:val="center"/>
      </w:pPr>
    </w:p>
    <w:p w14:paraId="5C1D3BCD" w14:textId="77777777" w:rsidR="00980FF7" w:rsidRPr="003B198F" w:rsidRDefault="00980FF7" w:rsidP="00506E09">
      <w:pPr>
        <w:ind w:firstLine="709"/>
        <w:contextualSpacing/>
        <w:jc w:val="center"/>
      </w:pPr>
    </w:p>
    <w:p w14:paraId="688C0C06" w14:textId="77777777" w:rsidR="002D5AD6" w:rsidRPr="003B198F" w:rsidRDefault="002D5AD6" w:rsidP="00506E09">
      <w:pPr>
        <w:ind w:firstLine="709"/>
        <w:contextualSpacing/>
        <w:jc w:val="center"/>
      </w:pPr>
    </w:p>
    <w:p w14:paraId="5FB6393D" w14:textId="77777777" w:rsidR="002D5AD6" w:rsidRPr="003B198F" w:rsidRDefault="002D5AD6" w:rsidP="00506E09">
      <w:pPr>
        <w:ind w:firstLine="709"/>
        <w:contextualSpacing/>
        <w:jc w:val="center"/>
      </w:pPr>
    </w:p>
    <w:p w14:paraId="6CBECB0C" w14:textId="77777777" w:rsidR="002D5AD6" w:rsidRPr="003B198F" w:rsidRDefault="002D5AD6" w:rsidP="00506E09">
      <w:pPr>
        <w:ind w:firstLine="709"/>
        <w:contextualSpacing/>
        <w:jc w:val="center"/>
        <w:rPr>
          <w:b/>
        </w:rPr>
      </w:pPr>
    </w:p>
    <w:p w14:paraId="6E808F28" w14:textId="77777777" w:rsidR="006F4B58" w:rsidRDefault="006F4B58" w:rsidP="00570EE3">
      <w:pPr>
        <w:contextualSpacing/>
        <w:jc w:val="center"/>
      </w:pPr>
    </w:p>
    <w:p w14:paraId="5500DEDA" w14:textId="77777777" w:rsidR="006F4B58" w:rsidRDefault="006F4B58" w:rsidP="00570EE3">
      <w:pPr>
        <w:contextualSpacing/>
        <w:jc w:val="center"/>
      </w:pPr>
    </w:p>
    <w:p w14:paraId="1D722BA3" w14:textId="77777777" w:rsidR="002D5AD6" w:rsidRPr="00C96D03" w:rsidRDefault="00B1319A" w:rsidP="00C96D03">
      <w:pPr>
        <w:pStyle w:val="8"/>
        <w:rPr>
          <w:sz w:val="28"/>
          <w:szCs w:val="28"/>
        </w:rPr>
      </w:pPr>
      <w:r w:rsidRPr="00C96D03">
        <w:rPr>
          <w:sz w:val="28"/>
          <w:szCs w:val="28"/>
        </w:rPr>
        <w:t>СОСТАВ ПРОЕКТА</w:t>
      </w:r>
    </w:p>
    <w:p w14:paraId="4000C8E8" w14:textId="77777777" w:rsidR="00B1319A" w:rsidRPr="003B198F" w:rsidRDefault="00B1319A" w:rsidP="00570EE3">
      <w:pPr>
        <w:ind w:firstLine="709"/>
        <w:contextualSpacing/>
        <w:jc w:val="center"/>
      </w:pPr>
    </w:p>
    <w:p w14:paraId="79284B10" w14:textId="77777777" w:rsidR="00C96D03" w:rsidRPr="0056363B" w:rsidRDefault="00C96D03" w:rsidP="00C96D03">
      <w:pPr>
        <w:ind w:firstLine="709"/>
        <w:contextualSpacing/>
        <w:jc w:val="center"/>
        <w:rPr>
          <w:rFonts w:cs="Times New Roman"/>
          <w:sz w:val="28"/>
          <w:szCs w:val="28"/>
        </w:rPr>
      </w:pPr>
      <w:r w:rsidRPr="0056363B">
        <w:rPr>
          <w:rFonts w:cs="Times New Roman"/>
          <w:sz w:val="28"/>
          <w:szCs w:val="28"/>
        </w:rPr>
        <w:t xml:space="preserve">ПРАВИЛА ЗЕМЛЕПОЛЬЗОВАНИЯ И ЗАСТРОЙКИ </w:t>
      </w:r>
    </w:p>
    <w:p w14:paraId="19D49C67" w14:textId="77777777" w:rsidR="00902C84" w:rsidRPr="00902C84" w:rsidRDefault="004B79AC" w:rsidP="00902C84">
      <w:pPr>
        <w:ind w:firstLine="709"/>
        <w:contextualSpacing/>
        <w:jc w:val="center"/>
        <w:rPr>
          <w:rFonts w:cs="Times New Roman"/>
          <w:sz w:val="28"/>
          <w:szCs w:val="28"/>
        </w:rPr>
      </w:pPr>
      <w:proofErr w:type="spellStart"/>
      <w:r>
        <w:rPr>
          <w:rFonts w:cs="Times New Roman"/>
          <w:sz w:val="28"/>
          <w:szCs w:val="28"/>
        </w:rPr>
        <w:t>Саркеловского</w:t>
      </w:r>
      <w:proofErr w:type="spellEnd"/>
      <w:r w:rsidR="00902C84" w:rsidRPr="00902C84">
        <w:rPr>
          <w:rFonts w:cs="Times New Roman"/>
          <w:sz w:val="28"/>
          <w:szCs w:val="28"/>
        </w:rPr>
        <w:t xml:space="preserve"> сельского поселения </w:t>
      </w:r>
      <w:r w:rsidR="00CA6C02">
        <w:rPr>
          <w:rFonts w:cs="Times New Roman"/>
          <w:sz w:val="28"/>
          <w:szCs w:val="28"/>
        </w:rPr>
        <w:t>Цимлянского</w:t>
      </w:r>
      <w:r w:rsidR="00902C84" w:rsidRPr="00902C84">
        <w:rPr>
          <w:rFonts w:cs="Times New Roman"/>
          <w:sz w:val="28"/>
          <w:szCs w:val="28"/>
        </w:rPr>
        <w:t xml:space="preserve"> района </w:t>
      </w:r>
    </w:p>
    <w:p w14:paraId="0C80CB00" w14:textId="77777777" w:rsidR="006F4B58" w:rsidRDefault="00D36463" w:rsidP="006F4B58">
      <w:pPr>
        <w:ind w:firstLine="709"/>
        <w:contextualSpacing/>
        <w:jc w:val="center"/>
        <w:rPr>
          <w:b/>
        </w:rPr>
      </w:pPr>
      <w:r w:rsidRPr="003B198F">
        <w:rPr>
          <w:b/>
        </w:rPr>
        <w:t>Текстовая часть.</w:t>
      </w:r>
    </w:p>
    <w:p w14:paraId="43F87F97" w14:textId="77777777" w:rsidR="00346118" w:rsidRDefault="00D36463" w:rsidP="006F4B58">
      <w:pPr>
        <w:ind w:firstLine="709"/>
        <w:contextualSpacing/>
        <w:jc w:val="center"/>
        <w:rPr>
          <w:b/>
        </w:rPr>
        <w:sectPr w:rsidR="00346118" w:rsidSect="007F5C2E">
          <w:headerReference w:type="default" r:id="rId18"/>
          <w:footerReference w:type="default" r:id="rId19"/>
          <w:headerReference w:type="first" r:id="rId20"/>
          <w:footerReference w:type="first" r:id="rId21"/>
          <w:pgSz w:w="11905" w:h="16837" w:code="9"/>
          <w:pgMar w:top="397" w:right="851" w:bottom="295" w:left="1134" w:header="567" w:footer="454" w:gutter="0"/>
          <w:pgNumType w:start="2"/>
          <w:cols w:space="720"/>
          <w:docGrid w:linePitch="360"/>
        </w:sectPr>
      </w:pPr>
      <w:r w:rsidRPr="003B198F">
        <w:rPr>
          <w:b/>
        </w:rPr>
        <w:t>Графическая часть.</w:t>
      </w:r>
    </w:p>
    <w:p w14:paraId="2F438D5D" w14:textId="77777777" w:rsidR="005D3BAD" w:rsidRPr="00BA589B" w:rsidRDefault="005D3BAD" w:rsidP="007E1009">
      <w:pPr>
        <w:pStyle w:val="8"/>
        <w:rPr>
          <w:sz w:val="28"/>
          <w:szCs w:val="28"/>
        </w:rPr>
      </w:pPr>
      <w:r w:rsidRPr="00BA589B">
        <w:rPr>
          <w:sz w:val="28"/>
          <w:szCs w:val="28"/>
        </w:rPr>
        <w:lastRenderedPageBreak/>
        <w:t>СОДЕРЖАНИЕ</w:t>
      </w:r>
    </w:p>
    <w:p w14:paraId="4D92E387" w14:textId="649A13E2" w:rsidR="00965E51" w:rsidRDefault="00A80B3F">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r w:rsidRPr="004B02A1">
        <w:rPr>
          <w:rFonts w:ascii="Times New Roman" w:hAnsi="Times New Roman" w:cs="Times New Roman"/>
          <w:sz w:val="28"/>
          <w:szCs w:val="28"/>
          <w:lang w:eastAsia="ru-RU"/>
        </w:rPr>
        <w:fldChar w:fldCharType="begin"/>
      </w:r>
      <w:r w:rsidR="00BB4A13" w:rsidRPr="004B02A1">
        <w:rPr>
          <w:rFonts w:ascii="Times New Roman" w:hAnsi="Times New Roman" w:cs="Times New Roman"/>
          <w:sz w:val="28"/>
          <w:szCs w:val="28"/>
          <w:lang w:eastAsia="ru-RU"/>
        </w:rPr>
        <w:instrText xml:space="preserve"> TOC \o "1-3" \h \z \u </w:instrText>
      </w:r>
      <w:r w:rsidRPr="004B02A1">
        <w:rPr>
          <w:rFonts w:ascii="Times New Roman" w:hAnsi="Times New Roman" w:cs="Times New Roman"/>
          <w:sz w:val="28"/>
          <w:szCs w:val="28"/>
          <w:lang w:eastAsia="ru-RU"/>
        </w:rPr>
        <w:fldChar w:fldCharType="separate"/>
      </w:r>
      <w:hyperlink w:anchor="_Toc37158761" w:history="1">
        <w:r w:rsidR="00965E51" w:rsidRPr="00F773C9">
          <w:rPr>
            <w:rStyle w:val="af4"/>
            <w:noProof/>
          </w:rPr>
          <w:t>Введение</w:t>
        </w:r>
        <w:r w:rsidR="00965E51">
          <w:rPr>
            <w:noProof/>
            <w:webHidden/>
          </w:rPr>
          <w:tab/>
        </w:r>
        <w:r>
          <w:rPr>
            <w:noProof/>
            <w:webHidden/>
          </w:rPr>
          <w:fldChar w:fldCharType="begin"/>
        </w:r>
        <w:r w:rsidR="00965E51">
          <w:rPr>
            <w:noProof/>
            <w:webHidden/>
          </w:rPr>
          <w:instrText xml:space="preserve"> PAGEREF _Toc37158761 \h </w:instrText>
        </w:r>
        <w:r>
          <w:rPr>
            <w:noProof/>
            <w:webHidden/>
          </w:rPr>
        </w:r>
        <w:r>
          <w:rPr>
            <w:noProof/>
            <w:webHidden/>
          </w:rPr>
          <w:fldChar w:fldCharType="separate"/>
        </w:r>
        <w:r w:rsidR="006D7EA8">
          <w:rPr>
            <w:noProof/>
            <w:webHidden/>
          </w:rPr>
          <w:t>6</w:t>
        </w:r>
        <w:r>
          <w:rPr>
            <w:noProof/>
            <w:webHidden/>
          </w:rPr>
          <w:fldChar w:fldCharType="end"/>
        </w:r>
      </w:hyperlink>
    </w:p>
    <w:p w14:paraId="172F9B78" w14:textId="20C0295C" w:rsidR="00965E51" w:rsidRDefault="006D7EA8">
      <w:pPr>
        <w:pStyle w:val="18"/>
        <w:tabs>
          <w:tab w:val="right" w:leader="underscore" w:pos="9910"/>
        </w:tabs>
        <w:rPr>
          <w:rFonts w:asciiTheme="minorHAnsi" w:eastAsiaTheme="minorEastAsia" w:hAnsiTheme="minorHAnsi" w:cstheme="minorBidi"/>
          <w:b w:val="0"/>
          <w:bCs w:val="0"/>
          <w:iCs w:val="0"/>
          <w:caps w:val="0"/>
          <w:noProof/>
          <w:sz w:val="22"/>
          <w:szCs w:val="22"/>
          <w:lang w:eastAsia="ru-RU"/>
        </w:rPr>
      </w:pPr>
      <w:hyperlink w:anchor="_Toc37158762" w:history="1">
        <w:r w:rsidR="00965E51" w:rsidRPr="00F773C9">
          <w:rPr>
            <w:rStyle w:val="af4"/>
            <w:noProof/>
          </w:rPr>
          <w:t>Часть I. ПОРЯДОК ПРИМЕНЕНИЯ ПРАВИЛ ЗЕМЛЕПОЛЬЗОВАНИЯ И ЗАСТРОЙКИ И ВНЕСЕНИЯ В НИХ ИЗМЕНЕНИЙ</w:t>
        </w:r>
        <w:r w:rsidR="00965E51">
          <w:rPr>
            <w:noProof/>
            <w:webHidden/>
          </w:rPr>
          <w:tab/>
        </w:r>
        <w:r w:rsidR="00A80B3F">
          <w:rPr>
            <w:noProof/>
            <w:webHidden/>
          </w:rPr>
          <w:fldChar w:fldCharType="begin"/>
        </w:r>
        <w:r w:rsidR="00965E51">
          <w:rPr>
            <w:noProof/>
            <w:webHidden/>
          </w:rPr>
          <w:instrText xml:space="preserve"> PAGEREF _Toc37158762 \h </w:instrText>
        </w:r>
        <w:r w:rsidR="00A80B3F">
          <w:rPr>
            <w:noProof/>
            <w:webHidden/>
          </w:rPr>
        </w:r>
        <w:r w:rsidR="00A80B3F">
          <w:rPr>
            <w:noProof/>
            <w:webHidden/>
          </w:rPr>
          <w:fldChar w:fldCharType="separate"/>
        </w:r>
        <w:r>
          <w:rPr>
            <w:noProof/>
            <w:webHidden/>
          </w:rPr>
          <w:t>7</w:t>
        </w:r>
        <w:r w:rsidR="00A80B3F">
          <w:rPr>
            <w:noProof/>
            <w:webHidden/>
          </w:rPr>
          <w:fldChar w:fldCharType="end"/>
        </w:r>
      </w:hyperlink>
    </w:p>
    <w:p w14:paraId="186C13E0" w14:textId="0DFCAA7F" w:rsidR="00965E51" w:rsidRDefault="006D7E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63" w:history="1">
        <w:r w:rsidR="00965E51" w:rsidRPr="00F773C9">
          <w:rPr>
            <w:rStyle w:val="af4"/>
            <w:noProof/>
          </w:rPr>
          <w:t>РАЗДЕЛ 1. О РЕГУЛИРОВАНИИ ЗЕМЛЕПОЛЬЗОВАНИЯ И ЗАСТРОЙКИ ОРГАНАМИ МЕСТНОГО САМОУПРАВЛЕНИЯ.</w:t>
        </w:r>
        <w:r w:rsidR="00965E51">
          <w:rPr>
            <w:noProof/>
            <w:webHidden/>
          </w:rPr>
          <w:tab/>
        </w:r>
        <w:r w:rsidR="00A80B3F">
          <w:rPr>
            <w:noProof/>
            <w:webHidden/>
          </w:rPr>
          <w:fldChar w:fldCharType="begin"/>
        </w:r>
        <w:r w:rsidR="00965E51">
          <w:rPr>
            <w:noProof/>
            <w:webHidden/>
          </w:rPr>
          <w:instrText xml:space="preserve"> PAGEREF _Toc37158763 \h </w:instrText>
        </w:r>
        <w:r w:rsidR="00A80B3F">
          <w:rPr>
            <w:noProof/>
            <w:webHidden/>
          </w:rPr>
        </w:r>
        <w:r w:rsidR="00A80B3F">
          <w:rPr>
            <w:noProof/>
            <w:webHidden/>
          </w:rPr>
          <w:fldChar w:fldCharType="separate"/>
        </w:r>
        <w:r>
          <w:rPr>
            <w:noProof/>
            <w:webHidden/>
          </w:rPr>
          <w:t>7</w:t>
        </w:r>
        <w:r w:rsidR="00A80B3F">
          <w:rPr>
            <w:noProof/>
            <w:webHidden/>
          </w:rPr>
          <w:fldChar w:fldCharType="end"/>
        </w:r>
      </w:hyperlink>
    </w:p>
    <w:p w14:paraId="05434495" w14:textId="09617E68"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64" w:history="1">
        <w:r w:rsidR="00965E51" w:rsidRPr="00F773C9">
          <w:rPr>
            <w:rStyle w:val="af4"/>
            <w:noProof/>
          </w:rPr>
          <w:t>Статья 1. Основные понятия, используемые в Правилах землепользования и застройки</w:t>
        </w:r>
        <w:r w:rsidR="00965E51">
          <w:rPr>
            <w:noProof/>
            <w:webHidden/>
          </w:rPr>
          <w:tab/>
        </w:r>
        <w:r w:rsidR="00A80B3F">
          <w:rPr>
            <w:noProof/>
            <w:webHidden/>
          </w:rPr>
          <w:fldChar w:fldCharType="begin"/>
        </w:r>
        <w:r w:rsidR="00965E51">
          <w:rPr>
            <w:noProof/>
            <w:webHidden/>
          </w:rPr>
          <w:instrText xml:space="preserve"> PAGEREF _Toc37158764 \h </w:instrText>
        </w:r>
        <w:r w:rsidR="00A80B3F">
          <w:rPr>
            <w:noProof/>
            <w:webHidden/>
          </w:rPr>
        </w:r>
        <w:r w:rsidR="00A80B3F">
          <w:rPr>
            <w:noProof/>
            <w:webHidden/>
          </w:rPr>
          <w:fldChar w:fldCharType="separate"/>
        </w:r>
        <w:r>
          <w:rPr>
            <w:noProof/>
            <w:webHidden/>
          </w:rPr>
          <w:t>7</w:t>
        </w:r>
        <w:r w:rsidR="00A80B3F">
          <w:rPr>
            <w:noProof/>
            <w:webHidden/>
          </w:rPr>
          <w:fldChar w:fldCharType="end"/>
        </w:r>
      </w:hyperlink>
    </w:p>
    <w:p w14:paraId="00AAB132" w14:textId="7ED3DF05"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65" w:history="1">
        <w:r w:rsidR="00965E51" w:rsidRPr="00F773C9">
          <w:rPr>
            <w:rStyle w:val="af4"/>
            <w:noProof/>
          </w:rPr>
          <w:t>Статья 2. Основания введения, цели и назначение Правил</w:t>
        </w:r>
        <w:r w:rsidR="00965E51">
          <w:rPr>
            <w:noProof/>
            <w:webHidden/>
          </w:rPr>
          <w:tab/>
        </w:r>
        <w:r w:rsidR="00A80B3F">
          <w:rPr>
            <w:noProof/>
            <w:webHidden/>
          </w:rPr>
          <w:fldChar w:fldCharType="begin"/>
        </w:r>
        <w:r w:rsidR="00965E51">
          <w:rPr>
            <w:noProof/>
            <w:webHidden/>
          </w:rPr>
          <w:instrText xml:space="preserve"> PAGEREF _Toc37158765 \h </w:instrText>
        </w:r>
        <w:r w:rsidR="00A80B3F">
          <w:rPr>
            <w:noProof/>
            <w:webHidden/>
          </w:rPr>
        </w:r>
        <w:r w:rsidR="00A80B3F">
          <w:rPr>
            <w:noProof/>
            <w:webHidden/>
          </w:rPr>
          <w:fldChar w:fldCharType="separate"/>
        </w:r>
        <w:r>
          <w:rPr>
            <w:noProof/>
            <w:webHidden/>
          </w:rPr>
          <w:t>12</w:t>
        </w:r>
        <w:r w:rsidR="00A80B3F">
          <w:rPr>
            <w:noProof/>
            <w:webHidden/>
          </w:rPr>
          <w:fldChar w:fldCharType="end"/>
        </w:r>
      </w:hyperlink>
    </w:p>
    <w:p w14:paraId="2F5C6CF5" w14:textId="5816C4C1"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66" w:history="1">
        <w:r w:rsidR="00965E51" w:rsidRPr="00F773C9">
          <w:rPr>
            <w:rStyle w:val="af4"/>
            <w:noProof/>
          </w:rPr>
          <w:t>Статья 3. Состав Правил землепользования и застройки</w:t>
        </w:r>
        <w:r w:rsidR="00965E51">
          <w:rPr>
            <w:noProof/>
            <w:webHidden/>
          </w:rPr>
          <w:tab/>
        </w:r>
        <w:r w:rsidR="00A80B3F">
          <w:rPr>
            <w:noProof/>
            <w:webHidden/>
          </w:rPr>
          <w:fldChar w:fldCharType="begin"/>
        </w:r>
        <w:r w:rsidR="00965E51">
          <w:rPr>
            <w:noProof/>
            <w:webHidden/>
          </w:rPr>
          <w:instrText xml:space="preserve"> PAGEREF _Toc37158766 \h </w:instrText>
        </w:r>
        <w:r w:rsidR="00A80B3F">
          <w:rPr>
            <w:noProof/>
            <w:webHidden/>
          </w:rPr>
        </w:r>
        <w:r w:rsidR="00A80B3F">
          <w:rPr>
            <w:noProof/>
            <w:webHidden/>
          </w:rPr>
          <w:fldChar w:fldCharType="separate"/>
        </w:r>
        <w:r>
          <w:rPr>
            <w:noProof/>
            <w:webHidden/>
          </w:rPr>
          <w:t>13</w:t>
        </w:r>
        <w:r w:rsidR="00A80B3F">
          <w:rPr>
            <w:noProof/>
            <w:webHidden/>
          </w:rPr>
          <w:fldChar w:fldCharType="end"/>
        </w:r>
      </w:hyperlink>
    </w:p>
    <w:p w14:paraId="07CCC9C7" w14:textId="64911062"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67" w:history="1">
        <w:r w:rsidR="00965E51" w:rsidRPr="00F773C9">
          <w:rPr>
            <w:rStyle w:val="af4"/>
            <w:noProof/>
          </w:rPr>
          <w:t>Статья 4. Открытость и доступность информации о землепользовании и застройке</w:t>
        </w:r>
        <w:r w:rsidR="00965E51">
          <w:rPr>
            <w:noProof/>
            <w:webHidden/>
          </w:rPr>
          <w:tab/>
        </w:r>
        <w:r w:rsidR="00A80B3F">
          <w:rPr>
            <w:noProof/>
            <w:webHidden/>
          </w:rPr>
          <w:fldChar w:fldCharType="begin"/>
        </w:r>
        <w:r w:rsidR="00965E51">
          <w:rPr>
            <w:noProof/>
            <w:webHidden/>
          </w:rPr>
          <w:instrText xml:space="preserve"> PAGEREF _Toc37158767 \h </w:instrText>
        </w:r>
        <w:r w:rsidR="00A80B3F">
          <w:rPr>
            <w:noProof/>
            <w:webHidden/>
          </w:rPr>
        </w:r>
        <w:r w:rsidR="00A80B3F">
          <w:rPr>
            <w:noProof/>
            <w:webHidden/>
          </w:rPr>
          <w:fldChar w:fldCharType="separate"/>
        </w:r>
        <w:r>
          <w:rPr>
            <w:noProof/>
            <w:webHidden/>
          </w:rPr>
          <w:t>14</w:t>
        </w:r>
        <w:r w:rsidR="00A80B3F">
          <w:rPr>
            <w:noProof/>
            <w:webHidden/>
          </w:rPr>
          <w:fldChar w:fldCharType="end"/>
        </w:r>
      </w:hyperlink>
    </w:p>
    <w:p w14:paraId="56657CF2" w14:textId="0CEFEA46"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68" w:history="1">
        <w:r w:rsidR="00965E51" w:rsidRPr="00F773C9">
          <w:rPr>
            <w:rStyle w:val="af4"/>
            <w:noProof/>
          </w:rPr>
          <w:t>Статья 5. Ответственность за нарушение Правил землепользования и застройки</w:t>
        </w:r>
        <w:r w:rsidR="00965E51">
          <w:rPr>
            <w:noProof/>
            <w:webHidden/>
          </w:rPr>
          <w:tab/>
        </w:r>
        <w:r w:rsidR="00A80B3F">
          <w:rPr>
            <w:noProof/>
            <w:webHidden/>
          </w:rPr>
          <w:fldChar w:fldCharType="begin"/>
        </w:r>
        <w:r w:rsidR="00965E51">
          <w:rPr>
            <w:noProof/>
            <w:webHidden/>
          </w:rPr>
          <w:instrText xml:space="preserve"> PAGEREF _Toc37158768 \h </w:instrText>
        </w:r>
        <w:r w:rsidR="00A80B3F">
          <w:rPr>
            <w:noProof/>
            <w:webHidden/>
          </w:rPr>
        </w:r>
        <w:r w:rsidR="00A80B3F">
          <w:rPr>
            <w:noProof/>
            <w:webHidden/>
          </w:rPr>
          <w:fldChar w:fldCharType="separate"/>
        </w:r>
        <w:r>
          <w:rPr>
            <w:noProof/>
            <w:webHidden/>
          </w:rPr>
          <w:t>14</w:t>
        </w:r>
        <w:r w:rsidR="00A80B3F">
          <w:rPr>
            <w:noProof/>
            <w:webHidden/>
          </w:rPr>
          <w:fldChar w:fldCharType="end"/>
        </w:r>
      </w:hyperlink>
    </w:p>
    <w:p w14:paraId="0E77211A" w14:textId="414186F0"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69" w:history="1">
        <w:r w:rsidR="00965E51" w:rsidRPr="00F773C9">
          <w:rPr>
            <w:rStyle w:val="af4"/>
            <w:noProof/>
          </w:rPr>
          <w:t>Статья 6. Общие положения, относящиеся к ранее возникшим правам</w:t>
        </w:r>
        <w:r w:rsidR="00965E51">
          <w:rPr>
            <w:noProof/>
            <w:webHidden/>
          </w:rPr>
          <w:tab/>
        </w:r>
        <w:r w:rsidR="00A80B3F">
          <w:rPr>
            <w:noProof/>
            <w:webHidden/>
          </w:rPr>
          <w:fldChar w:fldCharType="begin"/>
        </w:r>
        <w:r w:rsidR="00965E51">
          <w:rPr>
            <w:noProof/>
            <w:webHidden/>
          </w:rPr>
          <w:instrText xml:space="preserve"> PAGEREF _Toc37158769 \h </w:instrText>
        </w:r>
        <w:r w:rsidR="00A80B3F">
          <w:rPr>
            <w:noProof/>
            <w:webHidden/>
          </w:rPr>
        </w:r>
        <w:r w:rsidR="00A80B3F">
          <w:rPr>
            <w:noProof/>
            <w:webHidden/>
          </w:rPr>
          <w:fldChar w:fldCharType="separate"/>
        </w:r>
        <w:r>
          <w:rPr>
            <w:noProof/>
            <w:webHidden/>
          </w:rPr>
          <w:t>14</w:t>
        </w:r>
        <w:r w:rsidR="00A80B3F">
          <w:rPr>
            <w:noProof/>
            <w:webHidden/>
          </w:rPr>
          <w:fldChar w:fldCharType="end"/>
        </w:r>
      </w:hyperlink>
    </w:p>
    <w:p w14:paraId="0B3DA1B0" w14:textId="4FF98F2E"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70" w:history="1">
        <w:r w:rsidR="00965E51" w:rsidRPr="00F773C9">
          <w:rPr>
            <w:rStyle w:val="af4"/>
            <w:noProof/>
          </w:rPr>
          <w:t>Статья 7. Использование и застройка земельных участков, на которые распространяется действие градостроительных регламентов</w:t>
        </w:r>
        <w:r w:rsidR="00965E51">
          <w:rPr>
            <w:noProof/>
            <w:webHidden/>
          </w:rPr>
          <w:tab/>
        </w:r>
        <w:r w:rsidR="00A80B3F">
          <w:rPr>
            <w:noProof/>
            <w:webHidden/>
          </w:rPr>
          <w:fldChar w:fldCharType="begin"/>
        </w:r>
        <w:r w:rsidR="00965E51">
          <w:rPr>
            <w:noProof/>
            <w:webHidden/>
          </w:rPr>
          <w:instrText xml:space="preserve"> PAGEREF _Toc37158770 \h </w:instrText>
        </w:r>
        <w:r w:rsidR="00A80B3F">
          <w:rPr>
            <w:noProof/>
            <w:webHidden/>
          </w:rPr>
        </w:r>
        <w:r w:rsidR="00A80B3F">
          <w:rPr>
            <w:noProof/>
            <w:webHidden/>
          </w:rPr>
          <w:fldChar w:fldCharType="separate"/>
        </w:r>
        <w:r>
          <w:rPr>
            <w:noProof/>
            <w:webHidden/>
          </w:rPr>
          <w:t>15</w:t>
        </w:r>
        <w:r w:rsidR="00A80B3F">
          <w:rPr>
            <w:noProof/>
            <w:webHidden/>
          </w:rPr>
          <w:fldChar w:fldCharType="end"/>
        </w:r>
      </w:hyperlink>
    </w:p>
    <w:p w14:paraId="56709C1A" w14:textId="1D6A58D7"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71" w:history="1">
        <w:r w:rsidR="00965E51" w:rsidRPr="00F773C9">
          <w:rPr>
            <w:rStyle w:val="af4"/>
            <w:noProof/>
          </w:rPr>
          <w:t>Статья 8. Градостроительное зонирование территории и установление градостроительных регламентов</w:t>
        </w:r>
        <w:r w:rsidR="00965E51">
          <w:rPr>
            <w:noProof/>
            <w:webHidden/>
          </w:rPr>
          <w:tab/>
        </w:r>
        <w:r w:rsidR="00A80B3F">
          <w:rPr>
            <w:noProof/>
            <w:webHidden/>
          </w:rPr>
          <w:fldChar w:fldCharType="begin"/>
        </w:r>
        <w:r w:rsidR="00965E51">
          <w:rPr>
            <w:noProof/>
            <w:webHidden/>
          </w:rPr>
          <w:instrText xml:space="preserve"> PAGEREF _Toc37158771 \h </w:instrText>
        </w:r>
        <w:r w:rsidR="00A80B3F">
          <w:rPr>
            <w:noProof/>
            <w:webHidden/>
          </w:rPr>
        </w:r>
        <w:r w:rsidR="00A80B3F">
          <w:rPr>
            <w:noProof/>
            <w:webHidden/>
          </w:rPr>
          <w:fldChar w:fldCharType="separate"/>
        </w:r>
        <w:r>
          <w:rPr>
            <w:noProof/>
            <w:webHidden/>
          </w:rPr>
          <w:t>15</w:t>
        </w:r>
        <w:r w:rsidR="00A80B3F">
          <w:rPr>
            <w:noProof/>
            <w:webHidden/>
          </w:rPr>
          <w:fldChar w:fldCharType="end"/>
        </w:r>
      </w:hyperlink>
    </w:p>
    <w:p w14:paraId="39217001" w14:textId="6BF27896"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72" w:history="1">
        <w:r w:rsidR="00965E51" w:rsidRPr="00F773C9">
          <w:rPr>
            <w:rStyle w:val="af4"/>
            <w:noProof/>
          </w:rPr>
          <w:t>Статья 9. Комиссия по землепользованию и застройке</w:t>
        </w:r>
        <w:r w:rsidR="00965E51">
          <w:rPr>
            <w:noProof/>
            <w:webHidden/>
          </w:rPr>
          <w:tab/>
        </w:r>
        <w:r w:rsidR="00A80B3F">
          <w:rPr>
            <w:noProof/>
            <w:webHidden/>
          </w:rPr>
          <w:fldChar w:fldCharType="begin"/>
        </w:r>
        <w:r w:rsidR="00965E51">
          <w:rPr>
            <w:noProof/>
            <w:webHidden/>
          </w:rPr>
          <w:instrText xml:space="preserve"> PAGEREF _Toc37158772 \h </w:instrText>
        </w:r>
        <w:r w:rsidR="00A80B3F">
          <w:rPr>
            <w:noProof/>
            <w:webHidden/>
          </w:rPr>
        </w:r>
        <w:r w:rsidR="00A80B3F">
          <w:rPr>
            <w:noProof/>
            <w:webHidden/>
          </w:rPr>
          <w:fldChar w:fldCharType="separate"/>
        </w:r>
        <w:r>
          <w:rPr>
            <w:noProof/>
            <w:webHidden/>
          </w:rPr>
          <w:t>17</w:t>
        </w:r>
        <w:r w:rsidR="00A80B3F">
          <w:rPr>
            <w:noProof/>
            <w:webHidden/>
          </w:rPr>
          <w:fldChar w:fldCharType="end"/>
        </w:r>
      </w:hyperlink>
    </w:p>
    <w:p w14:paraId="52D2B90B" w14:textId="069ACE5D"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73" w:history="1">
        <w:r w:rsidR="00965E51" w:rsidRPr="00F773C9">
          <w:rPr>
            <w:rStyle w:val="af4"/>
            <w:noProof/>
          </w:rPr>
          <w:t>Статья 10. Полномочия органов местного самоуправления в области землепользования и застройки</w:t>
        </w:r>
        <w:r w:rsidR="00965E51">
          <w:rPr>
            <w:noProof/>
            <w:webHidden/>
          </w:rPr>
          <w:tab/>
        </w:r>
        <w:r w:rsidR="00A80B3F">
          <w:rPr>
            <w:noProof/>
            <w:webHidden/>
          </w:rPr>
          <w:fldChar w:fldCharType="begin"/>
        </w:r>
        <w:r w:rsidR="00965E51">
          <w:rPr>
            <w:noProof/>
            <w:webHidden/>
          </w:rPr>
          <w:instrText xml:space="preserve"> PAGEREF _Toc37158773 \h </w:instrText>
        </w:r>
        <w:r w:rsidR="00A80B3F">
          <w:rPr>
            <w:noProof/>
            <w:webHidden/>
          </w:rPr>
        </w:r>
        <w:r w:rsidR="00A80B3F">
          <w:rPr>
            <w:noProof/>
            <w:webHidden/>
          </w:rPr>
          <w:fldChar w:fldCharType="separate"/>
        </w:r>
        <w:r>
          <w:rPr>
            <w:noProof/>
            <w:webHidden/>
          </w:rPr>
          <w:t>18</w:t>
        </w:r>
        <w:r w:rsidR="00A80B3F">
          <w:rPr>
            <w:noProof/>
            <w:webHidden/>
          </w:rPr>
          <w:fldChar w:fldCharType="end"/>
        </w:r>
      </w:hyperlink>
    </w:p>
    <w:p w14:paraId="7911BD4D" w14:textId="143BA9A5"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74" w:history="1">
        <w:r w:rsidR="00965E51" w:rsidRPr="00F773C9">
          <w:rPr>
            <w:rStyle w:val="af4"/>
            <w:noProof/>
          </w:rPr>
          <w:t>Статья 11. Осуществление строительства, реконструкции объектов капитального строительства</w:t>
        </w:r>
        <w:r w:rsidR="00965E51">
          <w:rPr>
            <w:noProof/>
            <w:webHidden/>
          </w:rPr>
          <w:tab/>
        </w:r>
        <w:r w:rsidR="00A80B3F">
          <w:rPr>
            <w:noProof/>
            <w:webHidden/>
          </w:rPr>
          <w:fldChar w:fldCharType="begin"/>
        </w:r>
        <w:r w:rsidR="00965E51">
          <w:rPr>
            <w:noProof/>
            <w:webHidden/>
          </w:rPr>
          <w:instrText xml:space="preserve"> PAGEREF _Toc37158774 \h </w:instrText>
        </w:r>
        <w:r w:rsidR="00A80B3F">
          <w:rPr>
            <w:noProof/>
            <w:webHidden/>
          </w:rPr>
        </w:r>
        <w:r w:rsidR="00A80B3F">
          <w:rPr>
            <w:noProof/>
            <w:webHidden/>
          </w:rPr>
          <w:fldChar w:fldCharType="separate"/>
        </w:r>
        <w:r>
          <w:rPr>
            <w:noProof/>
            <w:webHidden/>
          </w:rPr>
          <w:t>19</w:t>
        </w:r>
        <w:r w:rsidR="00A80B3F">
          <w:rPr>
            <w:noProof/>
            <w:webHidden/>
          </w:rPr>
          <w:fldChar w:fldCharType="end"/>
        </w:r>
      </w:hyperlink>
    </w:p>
    <w:p w14:paraId="389818CD" w14:textId="0ABCAD57" w:rsidR="00965E51" w:rsidRDefault="006D7E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75" w:history="1">
        <w:r w:rsidR="00965E51" w:rsidRPr="00F773C9">
          <w:rPr>
            <w:rStyle w:val="af4"/>
            <w:noProof/>
          </w:rPr>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r w:rsidR="00965E51">
          <w:rPr>
            <w:noProof/>
            <w:webHidden/>
          </w:rPr>
          <w:tab/>
        </w:r>
        <w:r w:rsidR="00A80B3F">
          <w:rPr>
            <w:noProof/>
            <w:webHidden/>
          </w:rPr>
          <w:fldChar w:fldCharType="begin"/>
        </w:r>
        <w:r w:rsidR="00965E51">
          <w:rPr>
            <w:noProof/>
            <w:webHidden/>
          </w:rPr>
          <w:instrText xml:space="preserve"> PAGEREF _Toc37158775 \h </w:instrText>
        </w:r>
        <w:r w:rsidR="00A80B3F">
          <w:rPr>
            <w:noProof/>
            <w:webHidden/>
          </w:rPr>
        </w:r>
        <w:r w:rsidR="00A80B3F">
          <w:rPr>
            <w:noProof/>
            <w:webHidden/>
          </w:rPr>
          <w:fldChar w:fldCharType="separate"/>
        </w:r>
        <w:r>
          <w:rPr>
            <w:noProof/>
            <w:webHidden/>
          </w:rPr>
          <w:t>19</w:t>
        </w:r>
        <w:r w:rsidR="00A80B3F">
          <w:rPr>
            <w:noProof/>
            <w:webHidden/>
          </w:rPr>
          <w:fldChar w:fldCharType="end"/>
        </w:r>
      </w:hyperlink>
    </w:p>
    <w:p w14:paraId="3DFC449E" w14:textId="1403A1E8"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76" w:history="1">
        <w:r w:rsidR="00965E51" w:rsidRPr="00F773C9">
          <w:rPr>
            <w:rStyle w:val="af4"/>
            <w:noProof/>
          </w:rPr>
          <w:t>Статья 12. Общий порядок изменения видов разрешенного использования земельных участков и объектов капитального строительства</w:t>
        </w:r>
        <w:r w:rsidR="00965E51">
          <w:rPr>
            <w:noProof/>
            <w:webHidden/>
          </w:rPr>
          <w:tab/>
        </w:r>
        <w:r w:rsidR="00A80B3F">
          <w:rPr>
            <w:noProof/>
            <w:webHidden/>
          </w:rPr>
          <w:fldChar w:fldCharType="begin"/>
        </w:r>
        <w:r w:rsidR="00965E51">
          <w:rPr>
            <w:noProof/>
            <w:webHidden/>
          </w:rPr>
          <w:instrText xml:space="preserve"> PAGEREF _Toc37158776 \h </w:instrText>
        </w:r>
        <w:r w:rsidR="00A80B3F">
          <w:rPr>
            <w:noProof/>
            <w:webHidden/>
          </w:rPr>
        </w:r>
        <w:r w:rsidR="00A80B3F">
          <w:rPr>
            <w:noProof/>
            <w:webHidden/>
          </w:rPr>
          <w:fldChar w:fldCharType="separate"/>
        </w:r>
        <w:r>
          <w:rPr>
            <w:noProof/>
            <w:webHidden/>
          </w:rPr>
          <w:t>19</w:t>
        </w:r>
        <w:r w:rsidR="00A80B3F">
          <w:rPr>
            <w:noProof/>
            <w:webHidden/>
          </w:rPr>
          <w:fldChar w:fldCharType="end"/>
        </w:r>
      </w:hyperlink>
    </w:p>
    <w:p w14:paraId="11E13A91" w14:textId="0A10A76F"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77" w:history="1">
        <w:r w:rsidR="00965E51" w:rsidRPr="00F773C9">
          <w:rPr>
            <w:rStyle w:val="af4"/>
            <w:noProof/>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r w:rsidR="00965E51">
          <w:rPr>
            <w:noProof/>
            <w:webHidden/>
          </w:rPr>
          <w:tab/>
        </w:r>
        <w:r w:rsidR="00A80B3F">
          <w:rPr>
            <w:noProof/>
            <w:webHidden/>
          </w:rPr>
          <w:fldChar w:fldCharType="begin"/>
        </w:r>
        <w:r w:rsidR="00965E51">
          <w:rPr>
            <w:noProof/>
            <w:webHidden/>
          </w:rPr>
          <w:instrText xml:space="preserve"> PAGEREF _Toc37158777 \h </w:instrText>
        </w:r>
        <w:r w:rsidR="00A80B3F">
          <w:rPr>
            <w:noProof/>
            <w:webHidden/>
          </w:rPr>
        </w:r>
        <w:r w:rsidR="00A80B3F">
          <w:rPr>
            <w:noProof/>
            <w:webHidden/>
          </w:rPr>
          <w:fldChar w:fldCharType="separate"/>
        </w:r>
        <w:r>
          <w:rPr>
            <w:noProof/>
            <w:webHidden/>
          </w:rPr>
          <w:t>20</w:t>
        </w:r>
        <w:r w:rsidR="00A80B3F">
          <w:rPr>
            <w:noProof/>
            <w:webHidden/>
          </w:rPr>
          <w:fldChar w:fldCharType="end"/>
        </w:r>
      </w:hyperlink>
    </w:p>
    <w:p w14:paraId="08908600" w14:textId="18AA82D9"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78" w:history="1">
        <w:r w:rsidR="00965E51" w:rsidRPr="00F773C9">
          <w:rPr>
            <w:rStyle w:val="af4"/>
            <w:noProof/>
          </w:rPr>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965E51">
          <w:rPr>
            <w:noProof/>
            <w:webHidden/>
          </w:rPr>
          <w:tab/>
        </w:r>
        <w:r w:rsidR="00A80B3F">
          <w:rPr>
            <w:noProof/>
            <w:webHidden/>
          </w:rPr>
          <w:fldChar w:fldCharType="begin"/>
        </w:r>
        <w:r w:rsidR="00965E51">
          <w:rPr>
            <w:noProof/>
            <w:webHidden/>
          </w:rPr>
          <w:instrText xml:space="preserve"> PAGEREF _Toc37158778 \h </w:instrText>
        </w:r>
        <w:r w:rsidR="00A80B3F">
          <w:rPr>
            <w:noProof/>
            <w:webHidden/>
          </w:rPr>
        </w:r>
        <w:r w:rsidR="00A80B3F">
          <w:rPr>
            <w:noProof/>
            <w:webHidden/>
          </w:rPr>
          <w:fldChar w:fldCharType="separate"/>
        </w:r>
        <w:r>
          <w:rPr>
            <w:noProof/>
            <w:webHidden/>
          </w:rPr>
          <w:t>21</w:t>
        </w:r>
        <w:r w:rsidR="00A80B3F">
          <w:rPr>
            <w:noProof/>
            <w:webHidden/>
          </w:rPr>
          <w:fldChar w:fldCharType="end"/>
        </w:r>
      </w:hyperlink>
    </w:p>
    <w:p w14:paraId="2B715FC1" w14:textId="719890DF" w:rsidR="00965E51" w:rsidRDefault="006D7E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79" w:history="1">
        <w:r w:rsidR="00965E51" w:rsidRPr="00F773C9">
          <w:rPr>
            <w:rStyle w:val="af4"/>
            <w:noProof/>
          </w:rPr>
          <w:t>РАЗДЕЛ 3. О подготовке документации по планировке территории органами местного самоуправления.</w:t>
        </w:r>
        <w:r w:rsidR="00965E51">
          <w:rPr>
            <w:noProof/>
            <w:webHidden/>
          </w:rPr>
          <w:tab/>
        </w:r>
        <w:r w:rsidR="00A80B3F">
          <w:rPr>
            <w:noProof/>
            <w:webHidden/>
          </w:rPr>
          <w:fldChar w:fldCharType="begin"/>
        </w:r>
        <w:r w:rsidR="00965E51">
          <w:rPr>
            <w:noProof/>
            <w:webHidden/>
          </w:rPr>
          <w:instrText xml:space="preserve"> PAGEREF _Toc37158779 \h </w:instrText>
        </w:r>
        <w:r w:rsidR="00A80B3F">
          <w:rPr>
            <w:noProof/>
            <w:webHidden/>
          </w:rPr>
        </w:r>
        <w:r w:rsidR="00A80B3F">
          <w:rPr>
            <w:noProof/>
            <w:webHidden/>
          </w:rPr>
          <w:fldChar w:fldCharType="separate"/>
        </w:r>
        <w:r>
          <w:rPr>
            <w:noProof/>
            <w:webHidden/>
          </w:rPr>
          <w:t>22</w:t>
        </w:r>
        <w:r w:rsidR="00A80B3F">
          <w:rPr>
            <w:noProof/>
            <w:webHidden/>
          </w:rPr>
          <w:fldChar w:fldCharType="end"/>
        </w:r>
      </w:hyperlink>
    </w:p>
    <w:p w14:paraId="377339F8" w14:textId="22E153A9"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80" w:history="1">
        <w:r w:rsidR="00965E51" w:rsidRPr="00F773C9">
          <w:rPr>
            <w:rStyle w:val="af4"/>
            <w:noProof/>
          </w:rPr>
          <w:t>Статья 15. Общие положения о подготовке документации по планировке территории</w:t>
        </w:r>
        <w:r w:rsidR="00965E51">
          <w:rPr>
            <w:noProof/>
            <w:webHidden/>
          </w:rPr>
          <w:tab/>
        </w:r>
        <w:r w:rsidR="00A80B3F">
          <w:rPr>
            <w:noProof/>
            <w:webHidden/>
          </w:rPr>
          <w:fldChar w:fldCharType="begin"/>
        </w:r>
        <w:r w:rsidR="00965E51">
          <w:rPr>
            <w:noProof/>
            <w:webHidden/>
          </w:rPr>
          <w:instrText xml:space="preserve"> PAGEREF _Toc37158780 \h </w:instrText>
        </w:r>
        <w:r w:rsidR="00A80B3F">
          <w:rPr>
            <w:noProof/>
            <w:webHidden/>
          </w:rPr>
        </w:r>
        <w:r w:rsidR="00A80B3F">
          <w:rPr>
            <w:noProof/>
            <w:webHidden/>
          </w:rPr>
          <w:fldChar w:fldCharType="separate"/>
        </w:r>
        <w:r>
          <w:rPr>
            <w:noProof/>
            <w:webHidden/>
          </w:rPr>
          <w:t>22</w:t>
        </w:r>
        <w:r w:rsidR="00A80B3F">
          <w:rPr>
            <w:noProof/>
            <w:webHidden/>
          </w:rPr>
          <w:fldChar w:fldCharType="end"/>
        </w:r>
      </w:hyperlink>
    </w:p>
    <w:p w14:paraId="5A83A42D" w14:textId="4C017CE9" w:rsidR="00965E51" w:rsidRDefault="006D7E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81" w:history="1">
        <w:r w:rsidR="00965E51" w:rsidRPr="00F773C9">
          <w:rPr>
            <w:rStyle w:val="af4"/>
            <w:noProof/>
          </w:rPr>
          <w:t>РАЗДЕЛ 4. О проведении общественных обсуждений или публичных слушаний по вопросам землепользования и застройки.</w:t>
        </w:r>
        <w:r w:rsidR="00965E51">
          <w:rPr>
            <w:noProof/>
            <w:webHidden/>
          </w:rPr>
          <w:tab/>
        </w:r>
        <w:r w:rsidR="00A80B3F">
          <w:rPr>
            <w:noProof/>
            <w:webHidden/>
          </w:rPr>
          <w:fldChar w:fldCharType="begin"/>
        </w:r>
        <w:r w:rsidR="00965E51">
          <w:rPr>
            <w:noProof/>
            <w:webHidden/>
          </w:rPr>
          <w:instrText xml:space="preserve"> PAGEREF _Toc37158781 \h </w:instrText>
        </w:r>
        <w:r w:rsidR="00A80B3F">
          <w:rPr>
            <w:noProof/>
            <w:webHidden/>
          </w:rPr>
        </w:r>
        <w:r w:rsidR="00A80B3F">
          <w:rPr>
            <w:noProof/>
            <w:webHidden/>
          </w:rPr>
          <w:fldChar w:fldCharType="separate"/>
        </w:r>
        <w:r>
          <w:rPr>
            <w:noProof/>
            <w:webHidden/>
          </w:rPr>
          <w:t>23</w:t>
        </w:r>
        <w:r w:rsidR="00A80B3F">
          <w:rPr>
            <w:noProof/>
            <w:webHidden/>
          </w:rPr>
          <w:fldChar w:fldCharType="end"/>
        </w:r>
      </w:hyperlink>
    </w:p>
    <w:p w14:paraId="073E3E53" w14:textId="5B4DE1F8"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82" w:history="1">
        <w:r w:rsidR="00965E51" w:rsidRPr="00F773C9">
          <w:rPr>
            <w:rStyle w:val="af4"/>
            <w:noProof/>
          </w:rPr>
          <w:t>Статья 16.1  Общие положения</w:t>
        </w:r>
        <w:r w:rsidR="00965E51">
          <w:rPr>
            <w:noProof/>
            <w:webHidden/>
          </w:rPr>
          <w:tab/>
        </w:r>
        <w:r w:rsidR="00A80B3F">
          <w:rPr>
            <w:noProof/>
            <w:webHidden/>
          </w:rPr>
          <w:fldChar w:fldCharType="begin"/>
        </w:r>
        <w:r w:rsidR="00965E51">
          <w:rPr>
            <w:noProof/>
            <w:webHidden/>
          </w:rPr>
          <w:instrText xml:space="preserve"> PAGEREF _Toc37158782 \h </w:instrText>
        </w:r>
        <w:r w:rsidR="00A80B3F">
          <w:rPr>
            <w:noProof/>
            <w:webHidden/>
          </w:rPr>
        </w:r>
        <w:r w:rsidR="00A80B3F">
          <w:rPr>
            <w:noProof/>
            <w:webHidden/>
          </w:rPr>
          <w:fldChar w:fldCharType="separate"/>
        </w:r>
        <w:r>
          <w:rPr>
            <w:noProof/>
            <w:webHidden/>
          </w:rPr>
          <w:t>23</w:t>
        </w:r>
        <w:r w:rsidR="00A80B3F">
          <w:rPr>
            <w:noProof/>
            <w:webHidden/>
          </w:rPr>
          <w:fldChar w:fldCharType="end"/>
        </w:r>
      </w:hyperlink>
    </w:p>
    <w:p w14:paraId="79E99FCF" w14:textId="78FECC40"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83" w:history="1">
        <w:r w:rsidR="00965E51" w:rsidRPr="00F773C9">
          <w:rPr>
            <w:rStyle w:val="af4"/>
            <w:noProof/>
          </w:rPr>
          <w:t>Статья 16.2  Принятие решения о проведении публичных слушаний</w:t>
        </w:r>
        <w:r w:rsidR="00965E51">
          <w:rPr>
            <w:noProof/>
            <w:webHidden/>
          </w:rPr>
          <w:tab/>
        </w:r>
        <w:r w:rsidR="00A80B3F">
          <w:rPr>
            <w:noProof/>
            <w:webHidden/>
          </w:rPr>
          <w:fldChar w:fldCharType="begin"/>
        </w:r>
        <w:r w:rsidR="00965E51">
          <w:rPr>
            <w:noProof/>
            <w:webHidden/>
          </w:rPr>
          <w:instrText xml:space="preserve"> PAGEREF _Toc37158783 \h </w:instrText>
        </w:r>
        <w:r w:rsidR="00A80B3F">
          <w:rPr>
            <w:noProof/>
            <w:webHidden/>
          </w:rPr>
        </w:r>
        <w:r w:rsidR="00A80B3F">
          <w:rPr>
            <w:noProof/>
            <w:webHidden/>
          </w:rPr>
          <w:fldChar w:fldCharType="separate"/>
        </w:r>
        <w:r>
          <w:rPr>
            <w:noProof/>
            <w:webHidden/>
          </w:rPr>
          <w:t>23</w:t>
        </w:r>
        <w:r w:rsidR="00A80B3F">
          <w:rPr>
            <w:noProof/>
            <w:webHidden/>
          </w:rPr>
          <w:fldChar w:fldCharType="end"/>
        </w:r>
      </w:hyperlink>
    </w:p>
    <w:p w14:paraId="12A4C81B" w14:textId="1A989B39"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84" w:history="1">
        <w:r w:rsidR="00965E51" w:rsidRPr="00F773C9">
          <w:rPr>
            <w:rStyle w:val="af4"/>
            <w:noProof/>
          </w:rPr>
          <w:t>Статья 16.3  Сроки проведения публичных слушаний</w:t>
        </w:r>
        <w:r w:rsidR="00965E51">
          <w:rPr>
            <w:noProof/>
            <w:webHidden/>
          </w:rPr>
          <w:tab/>
        </w:r>
        <w:r w:rsidR="00A80B3F">
          <w:rPr>
            <w:noProof/>
            <w:webHidden/>
          </w:rPr>
          <w:fldChar w:fldCharType="begin"/>
        </w:r>
        <w:r w:rsidR="00965E51">
          <w:rPr>
            <w:noProof/>
            <w:webHidden/>
          </w:rPr>
          <w:instrText xml:space="preserve"> PAGEREF _Toc37158784 \h </w:instrText>
        </w:r>
        <w:r w:rsidR="00A80B3F">
          <w:rPr>
            <w:noProof/>
            <w:webHidden/>
          </w:rPr>
        </w:r>
        <w:r w:rsidR="00A80B3F">
          <w:rPr>
            <w:noProof/>
            <w:webHidden/>
          </w:rPr>
          <w:fldChar w:fldCharType="separate"/>
        </w:r>
        <w:r>
          <w:rPr>
            <w:noProof/>
            <w:webHidden/>
          </w:rPr>
          <w:t>24</w:t>
        </w:r>
        <w:r w:rsidR="00A80B3F">
          <w:rPr>
            <w:noProof/>
            <w:webHidden/>
          </w:rPr>
          <w:fldChar w:fldCharType="end"/>
        </w:r>
      </w:hyperlink>
    </w:p>
    <w:p w14:paraId="569D69AE" w14:textId="4A657411"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85" w:history="1">
        <w:r w:rsidR="00965E51" w:rsidRPr="00F773C9">
          <w:rPr>
            <w:rStyle w:val="af4"/>
            <w:noProof/>
          </w:rPr>
          <w:t>Статья 16.4  Проведение публичных слушаний по вопросу внесения изменений в настоящие Правила</w:t>
        </w:r>
        <w:r w:rsidR="00965E51">
          <w:rPr>
            <w:noProof/>
            <w:webHidden/>
          </w:rPr>
          <w:tab/>
        </w:r>
        <w:r w:rsidR="00A80B3F">
          <w:rPr>
            <w:noProof/>
            <w:webHidden/>
          </w:rPr>
          <w:fldChar w:fldCharType="begin"/>
        </w:r>
        <w:r w:rsidR="00965E51">
          <w:rPr>
            <w:noProof/>
            <w:webHidden/>
          </w:rPr>
          <w:instrText xml:space="preserve"> PAGEREF _Toc37158785 \h </w:instrText>
        </w:r>
        <w:r w:rsidR="00A80B3F">
          <w:rPr>
            <w:noProof/>
            <w:webHidden/>
          </w:rPr>
        </w:r>
        <w:r w:rsidR="00A80B3F">
          <w:rPr>
            <w:noProof/>
            <w:webHidden/>
          </w:rPr>
          <w:fldChar w:fldCharType="separate"/>
        </w:r>
        <w:r>
          <w:rPr>
            <w:noProof/>
            <w:webHidden/>
          </w:rPr>
          <w:t>24</w:t>
        </w:r>
        <w:r w:rsidR="00A80B3F">
          <w:rPr>
            <w:noProof/>
            <w:webHidden/>
          </w:rPr>
          <w:fldChar w:fldCharType="end"/>
        </w:r>
      </w:hyperlink>
    </w:p>
    <w:p w14:paraId="6FEC290D" w14:textId="12BFA807" w:rsidR="00965E51" w:rsidRDefault="006D7E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86" w:history="1">
        <w:r w:rsidR="00965E51" w:rsidRPr="00F773C9">
          <w:rPr>
            <w:rStyle w:val="af4"/>
            <w:noProof/>
          </w:rPr>
          <w:t>РАЗДЕЛ 5. О внесении изменений в правила землепользования и застройки.</w:t>
        </w:r>
        <w:r w:rsidR="00965E51">
          <w:rPr>
            <w:noProof/>
            <w:webHidden/>
          </w:rPr>
          <w:tab/>
        </w:r>
        <w:r w:rsidR="00A80B3F">
          <w:rPr>
            <w:noProof/>
            <w:webHidden/>
          </w:rPr>
          <w:fldChar w:fldCharType="begin"/>
        </w:r>
        <w:r w:rsidR="00965E51">
          <w:rPr>
            <w:noProof/>
            <w:webHidden/>
          </w:rPr>
          <w:instrText xml:space="preserve"> PAGEREF _Toc37158786 \h </w:instrText>
        </w:r>
        <w:r w:rsidR="00A80B3F">
          <w:rPr>
            <w:noProof/>
            <w:webHidden/>
          </w:rPr>
        </w:r>
        <w:r w:rsidR="00A80B3F">
          <w:rPr>
            <w:noProof/>
            <w:webHidden/>
          </w:rPr>
          <w:fldChar w:fldCharType="separate"/>
        </w:r>
        <w:r>
          <w:rPr>
            <w:noProof/>
            <w:webHidden/>
          </w:rPr>
          <w:t>25</w:t>
        </w:r>
        <w:r w:rsidR="00A80B3F">
          <w:rPr>
            <w:noProof/>
            <w:webHidden/>
          </w:rPr>
          <w:fldChar w:fldCharType="end"/>
        </w:r>
      </w:hyperlink>
    </w:p>
    <w:p w14:paraId="51EFC6B1" w14:textId="0AF7E382"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87" w:history="1">
        <w:r w:rsidR="00965E51" w:rsidRPr="00F773C9">
          <w:rPr>
            <w:rStyle w:val="af4"/>
            <w:noProof/>
          </w:rPr>
          <w:t>Статья 17. Порядок внесения изменений в Правила землепользования и застройки сельского поселения</w:t>
        </w:r>
        <w:r w:rsidR="00965E51">
          <w:rPr>
            <w:noProof/>
            <w:webHidden/>
          </w:rPr>
          <w:tab/>
        </w:r>
        <w:r w:rsidR="00A80B3F">
          <w:rPr>
            <w:noProof/>
            <w:webHidden/>
          </w:rPr>
          <w:fldChar w:fldCharType="begin"/>
        </w:r>
        <w:r w:rsidR="00965E51">
          <w:rPr>
            <w:noProof/>
            <w:webHidden/>
          </w:rPr>
          <w:instrText xml:space="preserve"> PAGEREF _Toc37158787 \h </w:instrText>
        </w:r>
        <w:r w:rsidR="00A80B3F">
          <w:rPr>
            <w:noProof/>
            <w:webHidden/>
          </w:rPr>
        </w:r>
        <w:r w:rsidR="00A80B3F">
          <w:rPr>
            <w:noProof/>
            <w:webHidden/>
          </w:rPr>
          <w:fldChar w:fldCharType="separate"/>
        </w:r>
        <w:r>
          <w:rPr>
            <w:noProof/>
            <w:webHidden/>
          </w:rPr>
          <w:t>25</w:t>
        </w:r>
        <w:r w:rsidR="00A80B3F">
          <w:rPr>
            <w:noProof/>
            <w:webHidden/>
          </w:rPr>
          <w:fldChar w:fldCharType="end"/>
        </w:r>
      </w:hyperlink>
    </w:p>
    <w:p w14:paraId="76A64E96" w14:textId="37524E2B" w:rsidR="00965E51" w:rsidRDefault="006D7EA8">
      <w:pPr>
        <w:pStyle w:val="25"/>
        <w:tabs>
          <w:tab w:val="right" w:leader="underscore" w:pos="9910"/>
        </w:tabs>
        <w:rPr>
          <w:rFonts w:asciiTheme="minorHAnsi" w:eastAsiaTheme="minorEastAsia" w:hAnsiTheme="minorHAnsi" w:cstheme="minorBidi"/>
          <w:b w:val="0"/>
          <w:bCs w:val="0"/>
          <w:caps w:val="0"/>
          <w:noProof/>
          <w:sz w:val="22"/>
          <w:lang w:eastAsia="ru-RU"/>
        </w:rPr>
      </w:pPr>
      <w:hyperlink w:anchor="_Toc37158788" w:history="1">
        <w:r w:rsidR="00965E51" w:rsidRPr="00F773C9">
          <w:rPr>
            <w:rStyle w:val="af4"/>
            <w:noProof/>
          </w:rPr>
          <w:t>РАЗДЕЛ 6. О регулировании иных вопросов землепользования и застройки.</w:t>
        </w:r>
        <w:r w:rsidR="00965E51">
          <w:rPr>
            <w:noProof/>
            <w:webHidden/>
          </w:rPr>
          <w:tab/>
        </w:r>
        <w:r w:rsidR="00A80B3F">
          <w:rPr>
            <w:noProof/>
            <w:webHidden/>
          </w:rPr>
          <w:fldChar w:fldCharType="begin"/>
        </w:r>
        <w:r w:rsidR="00965E51">
          <w:rPr>
            <w:noProof/>
            <w:webHidden/>
          </w:rPr>
          <w:instrText xml:space="preserve"> PAGEREF _Toc37158788 \h </w:instrText>
        </w:r>
        <w:r w:rsidR="00A80B3F">
          <w:rPr>
            <w:noProof/>
            <w:webHidden/>
          </w:rPr>
        </w:r>
        <w:r w:rsidR="00A80B3F">
          <w:rPr>
            <w:noProof/>
            <w:webHidden/>
          </w:rPr>
          <w:fldChar w:fldCharType="separate"/>
        </w:r>
        <w:r>
          <w:rPr>
            <w:noProof/>
            <w:webHidden/>
          </w:rPr>
          <w:t>26</w:t>
        </w:r>
        <w:r w:rsidR="00A80B3F">
          <w:rPr>
            <w:noProof/>
            <w:webHidden/>
          </w:rPr>
          <w:fldChar w:fldCharType="end"/>
        </w:r>
      </w:hyperlink>
    </w:p>
    <w:p w14:paraId="6521CBF9" w14:textId="33A03BBB" w:rsidR="00965E51" w:rsidRDefault="006D7EA8">
      <w:pPr>
        <w:pStyle w:val="31"/>
        <w:tabs>
          <w:tab w:val="right" w:leader="underscore" w:pos="9910"/>
        </w:tabs>
        <w:rPr>
          <w:rFonts w:asciiTheme="minorHAnsi" w:eastAsiaTheme="minorEastAsia" w:hAnsiTheme="minorHAnsi" w:cstheme="minorBidi"/>
          <w:noProof/>
          <w:sz w:val="22"/>
          <w:szCs w:val="22"/>
          <w:lang w:eastAsia="ru-RU"/>
        </w:rPr>
      </w:pPr>
      <w:hyperlink w:anchor="_Toc37158789" w:history="1">
        <w:r w:rsidR="00965E51" w:rsidRPr="00F773C9">
          <w:rPr>
            <w:rStyle w:val="af4"/>
            <w:noProof/>
          </w:rPr>
          <w:t>Статья 18. Общие принципы регулирования иных вопросов землепользования и застройки на территории сельского поселения</w:t>
        </w:r>
        <w:r w:rsidR="00965E51">
          <w:rPr>
            <w:noProof/>
            <w:webHidden/>
          </w:rPr>
          <w:tab/>
        </w:r>
        <w:r w:rsidR="00A80B3F">
          <w:rPr>
            <w:noProof/>
            <w:webHidden/>
          </w:rPr>
          <w:fldChar w:fldCharType="begin"/>
        </w:r>
        <w:r w:rsidR="00965E51">
          <w:rPr>
            <w:noProof/>
            <w:webHidden/>
          </w:rPr>
          <w:instrText xml:space="preserve"> PAGEREF _Toc37158789 \h </w:instrText>
        </w:r>
        <w:r w:rsidR="00A80B3F">
          <w:rPr>
            <w:noProof/>
            <w:webHidden/>
          </w:rPr>
        </w:r>
        <w:r w:rsidR="00A80B3F">
          <w:rPr>
            <w:noProof/>
            <w:webHidden/>
          </w:rPr>
          <w:fldChar w:fldCharType="separate"/>
        </w:r>
        <w:r>
          <w:rPr>
            <w:noProof/>
            <w:webHidden/>
          </w:rPr>
          <w:t>26</w:t>
        </w:r>
        <w:r w:rsidR="00A80B3F">
          <w:rPr>
            <w:noProof/>
            <w:webHidden/>
          </w:rPr>
          <w:fldChar w:fldCharType="end"/>
        </w:r>
      </w:hyperlink>
    </w:p>
    <w:p w14:paraId="5C9AF67B" w14:textId="77777777" w:rsidR="00980FF7" w:rsidRPr="00BA589B" w:rsidRDefault="00A80B3F" w:rsidP="00BA589B">
      <w:pPr>
        <w:rPr>
          <w:sz w:val="28"/>
          <w:szCs w:val="28"/>
        </w:rPr>
      </w:pPr>
      <w:r w:rsidRPr="004B02A1">
        <w:rPr>
          <w:rFonts w:cs="Times New Roman"/>
          <w:sz w:val="28"/>
          <w:szCs w:val="28"/>
          <w:lang w:eastAsia="ru-RU"/>
        </w:rPr>
        <w:fldChar w:fldCharType="end"/>
      </w:r>
    </w:p>
    <w:p w14:paraId="3FEEC385" w14:textId="77777777" w:rsidR="00CF0BA1" w:rsidRPr="00BA589B" w:rsidRDefault="00CF0BA1" w:rsidP="008B1504">
      <w:pPr>
        <w:rPr>
          <w:sz w:val="28"/>
          <w:szCs w:val="28"/>
        </w:rPr>
        <w:sectPr w:rsidR="00CF0BA1" w:rsidRPr="00BA589B" w:rsidSect="00346118">
          <w:pgSz w:w="11905" w:h="16837" w:code="9"/>
          <w:pgMar w:top="397" w:right="851" w:bottom="295" w:left="1134" w:header="567" w:footer="454" w:gutter="0"/>
          <w:cols w:space="720"/>
          <w:docGrid w:linePitch="360"/>
        </w:sectPr>
      </w:pPr>
      <w:bookmarkStart w:id="0" w:name="_Toc492973626"/>
    </w:p>
    <w:p w14:paraId="45CFA24D" w14:textId="77777777" w:rsidR="007F5C2E" w:rsidRPr="00BA589B" w:rsidRDefault="007B7A3A" w:rsidP="009341BE">
      <w:pPr>
        <w:keepNext/>
        <w:tabs>
          <w:tab w:val="left" w:pos="0"/>
          <w:tab w:val="left" w:pos="240"/>
          <w:tab w:val="left" w:pos="560"/>
        </w:tabs>
        <w:spacing w:after="240"/>
        <w:jc w:val="center"/>
        <w:outlineLvl w:val="0"/>
        <w:rPr>
          <w:b/>
          <w:bCs/>
          <w:caps/>
          <w:sz w:val="28"/>
          <w:szCs w:val="28"/>
        </w:rPr>
      </w:pPr>
      <w:bookmarkStart w:id="1" w:name="_Toc529951918"/>
      <w:bookmarkStart w:id="2" w:name="_Toc13730428"/>
      <w:bookmarkStart w:id="3" w:name="_Toc13731566"/>
      <w:bookmarkStart w:id="4" w:name="_Toc37158761"/>
      <w:r w:rsidRPr="00BA589B">
        <w:rPr>
          <w:b/>
          <w:bCs/>
          <w:caps/>
          <w:sz w:val="28"/>
          <w:szCs w:val="28"/>
        </w:rPr>
        <w:lastRenderedPageBreak/>
        <w:t>В</w:t>
      </w:r>
      <w:r w:rsidR="003457BB" w:rsidRPr="00BA589B">
        <w:rPr>
          <w:b/>
          <w:bCs/>
          <w:caps/>
          <w:sz w:val="28"/>
          <w:szCs w:val="28"/>
        </w:rPr>
        <w:t>в</w:t>
      </w:r>
      <w:r w:rsidRPr="00BA589B">
        <w:rPr>
          <w:b/>
          <w:bCs/>
          <w:caps/>
          <w:sz w:val="28"/>
          <w:szCs w:val="28"/>
        </w:rPr>
        <w:t>едение</w:t>
      </w:r>
      <w:bookmarkEnd w:id="0"/>
      <w:bookmarkEnd w:id="1"/>
      <w:bookmarkEnd w:id="2"/>
      <w:bookmarkEnd w:id="3"/>
      <w:bookmarkEnd w:id="4"/>
    </w:p>
    <w:p w14:paraId="49924DC5" w14:textId="77777777" w:rsidR="00C96D03" w:rsidRPr="00965E51" w:rsidRDefault="00C96D03" w:rsidP="00C96D03">
      <w:pPr>
        <w:ind w:firstLine="709"/>
        <w:contextualSpacing/>
        <w:jc w:val="both"/>
        <w:rPr>
          <w:rFonts w:cs="Times New Roman"/>
        </w:rPr>
      </w:pPr>
      <w:r w:rsidRPr="00965E51">
        <w:rPr>
          <w:rFonts w:cs="Times New Roman"/>
        </w:rPr>
        <w:t xml:space="preserve">Настоящие Правила разработаны в соответствии с Градостроительным </w:t>
      </w:r>
      <w:hyperlink r:id="rId22" w:history="1">
        <w:r w:rsidRPr="00965E51">
          <w:rPr>
            <w:rFonts w:cs="Times New Roman"/>
          </w:rPr>
          <w:t>кодексом</w:t>
        </w:r>
      </w:hyperlink>
      <w:r w:rsidRPr="00965E51">
        <w:rPr>
          <w:rFonts w:cs="Times New Roman"/>
        </w:rPr>
        <w:t xml:space="preserve"> Российской Федерации, Земельным </w:t>
      </w:r>
      <w:hyperlink r:id="rId23" w:history="1">
        <w:r w:rsidRPr="00965E51">
          <w:rPr>
            <w:rFonts w:cs="Times New Roman"/>
          </w:rPr>
          <w:t>кодексом</w:t>
        </w:r>
      </w:hyperlink>
      <w:r w:rsidRPr="00965E51">
        <w:rPr>
          <w:rFonts w:cs="Times New Roman"/>
        </w:rPr>
        <w:t xml:space="preserve"> Российской Федерации, Федеральным </w:t>
      </w:r>
      <w:hyperlink r:id="rId24" w:history="1">
        <w:r w:rsidRPr="00965E51">
          <w:rPr>
            <w:rFonts w:cs="Times New Roman"/>
          </w:rPr>
          <w:t>законом</w:t>
        </w:r>
      </w:hyperlink>
      <w:r w:rsidRPr="00965E51">
        <w:rPr>
          <w:rFonts w:cs="Times New Roman"/>
        </w:rPr>
        <w:t xml:space="preserve"> "Об общих принципах организации местного самоуправления в Российской Федерации", иными нормативными правовыми актами Российской Федерации, </w:t>
      </w:r>
      <w:r w:rsidR="00902C84" w:rsidRPr="00965E51">
        <w:rPr>
          <w:rFonts w:cs="Times New Roman"/>
        </w:rPr>
        <w:t>Ростовской области</w:t>
      </w:r>
      <w:r w:rsidRPr="00965E51">
        <w:rPr>
          <w:rFonts w:cs="Times New Roman"/>
        </w:rPr>
        <w:t xml:space="preserve">, </w:t>
      </w:r>
      <w:hyperlink r:id="rId25" w:history="1">
        <w:r w:rsidRPr="00965E51">
          <w:rPr>
            <w:rFonts w:cs="Times New Roman"/>
          </w:rPr>
          <w:t>Уставом</w:t>
        </w:r>
      </w:hyperlink>
      <w:r w:rsidRPr="00965E51">
        <w:rPr>
          <w:rFonts w:cs="Times New Roman"/>
        </w:rPr>
        <w:t xml:space="preserve"> </w:t>
      </w:r>
      <w:proofErr w:type="spellStart"/>
      <w:r w:rsidR="004B79AC">
        <w:rPr>
          <w:rFonts w:cs="Times New Roman"/>
        </w:rPr>
        <w:t>Саркеловского</w:t>
      </w:r>
      <w:proofErr w:type="spellEnd"/>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Генеральным планом </w:t>
      </w:r>
      <w:proofErr w:type="spellStart"/>
      <w:r w:rsidR="004B79AC">
        <w:rPr>
          <w:rFonts w:cs="Times New Roman"/>
        </w:rPr>
        <w:t>Саркеловского</w:t>
      </w:r>
      <w:proofErr w:type="spellEnd"/>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а также с учетом положений иных правовых актов, определяющих основные направления социально-экономического и градостроительного развития </w:t>
      </w:r>
      <w:proofErr w:type="spellStart"/>
      <w:r w:rsidR="004B79AC">
        <w:rPr>
          <w:rFonts w:cs="Times New Roman"/>
        </w:rPr>
        <w:t>Саркеловского</w:t>
      </w:r>
      <w:proofErr w:type="spellEnd"/>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охраны культурного наследия, окружающей среды и рационального использования природных ресурсов.</w:t>
      </w:r>
    </w:p>
    <w:p w14:paraId="0CBE6AB1" w14:textId="77777777" w:rsidR="00C96D03" w:rsidRPr="00965E51" w:rsidRDefault="00C96D03" w:rsidP="00C96D03">
      <w:pPr>
        <w:pStyle w:val="1250"/>
        <w:rPr>
          <w:szCs w:val="24"/>
        </w:rPr>
      </w:pPr>
      <w:r w:rsidRPr="00965E51">
        <w:rPr>
          <w:szCs w:val="24"/>
        </w:rPr>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14:paraId="000FBFE7" w14:textId="77777777" w:rsidR="00C96D03" w:rsidRPr="00965E51" w:rsidRDefault="00C96D03" w:rsidP="00C96D03">
      <w:pPr>
        <w:pStyle w:val="1250"/>
        <w:rPr>
          <w:szCs w:val="24"/>
        </w:rPr>
      </w:pPr>
      <w:r w:rsidRPr="00965E51">
        <w:rPr>
          <w:szCs w:val="24"/>
        </w:rPr>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14:paraId="7741ABD9" w14:textId="77777777" w:rsidR="00C96D03" w:rsidRPr="00965E51" w:rsidRDefault="00C96D03" w:rsidP="00C96D03">
      <w:pPr>
        <w:pStyle w:val="1250"/>
        <w:rPr>
          <w:szCs w:val="24"/>
        </w:rPr>
      </w:pPr>
      <w:r w:rsidRPr="00965E51">
        <w:rPr>
          <w:szCs w:val="24"/>
        </w:rPr>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proofErr w:type="spellStart"/>
      <w:r w:rsidR="004B79AC">
        <w:rPr>
          <w:szCs w:val="24"/>
        </w:rPr>
        <w:t>Саркеловского</w:t>
      </w:r>
      <w:proofErr w:type="spellEnd"/>
      <w:r w:rsidR="00902C84" w:rsidRPr="00965E51">
        <w:rPr>
          <w:szCs w:val="24"/>
        </w:rPr>
        <w:t xml:space="preserve"> сельского поселения </w:t>
      </w:r>
      <w:r w:rsidR="00CA6C02" w:rsidRPr="00965E51">
        <w:rPr>
          <w:szCs w:val="24"/>
        </w:rPr>
        <w:t>Цимлянского</w:t>
      </w:r>
      <w:r w:rsidR="00902C84" w:rsidRPr="00965E51">
        <w:rPr>
          <w:szCs w:val="24"/>
        </w:rPr>
        <w:t xml:space="preserve"> района</w:t>
      </w:r>
      <w:r w:rsidRPr="00965E51">
        <w:rPr>
          <w:szCs w:val="24"/>
        </w:rPr>
        <w:t>.</w:t>
      </w:r>
    </w:p>
    <w:p w14:paraId="2D6AA71C" w14:textId="77777777" w:rsidR="007B7A3A" w:rsidRPr="00BA589B" w:rsidRDefault="007B7A3A" w:rsidP="00506E09">
      <w:pPr>
        <w:pStyle w:val="1250"/>
        <w:rPr>
          <w:sz w:val="28"/>
          <w:szCs w:val="28"/>
        </w:rPr>
      </w:pPr>
    </w:p>
    <w:p w14:paraId="6F99A76C" w14:textId="77777777" w:rsidR="007B7A3A" w:rsidRPr="00BA589B" w:rsidRDefault="007B7A3A" w:rsidP="00506E09">
      <w:pPr>
        <w:pStyle w:val="1250"/>
        <w:rPr>
          <w:sz w:val="28"/>
          <w:szCs w:val="28"/>
        </w:rPr>
      </w:pPr>
    </w:p>
    <w:p w14:paraId="74B8DAA9" w14:textId="77777777" w:rsidR="007B7A3A" w:rsidRPr="00BA589B" w:rsidRDefault="007B7A3A" w:rsidP="00506E09">
      <w:pPr>
        <w:pStyle w:val="1250"/>
        <w:rPr>
          <w:sz w:val="28"/>
          <w:szCs w:val="28"/>
        </w:rPr>
      </w:pPr>
    </w:p>
    <w:p w14:paraId="72A96C1E" w14:textId="77777777" w:rsidR="007B7A3A" w:rsidRPr="00BA589B" w:rsidRDefault="007B7A3A" w:rsidP="00506E09">
      <w:pPr>
        <w:pStyle w:val="1250"/>
        <w:rPr>
          <w:sz w:val="28"/>
          <w:szCs w:val="28"/>
        </w:rPr>
      </w:pPr>
    </w:p>
    <w:p w14:paraId="68A5BC4C" w14:textId="77777777" w:rsidR="007B7A3A" w:rsidRPr="00BA589B" w:rsidRDefault="007B7A3A" w:rsidP="00506E09">
      <w:pPr>
        <w:pStyle w:val="1250"/>
        <w:rPr>
          <w:sz w:val="28"/>
          <w:szCs w:val="28"/>
        </w:rPr>
      </w:pPr>
    </w:p>
    <w:p w14:paraId="3935A420" w14:textId="77777777" w:rsidR="007B7A3A" w:rsidRPr="00BA589B" w:rsidRDefault="007B7A3A" w:rsidP="00506E09">
      <w:pPr>
        <w:pStyle w:val="1250"/>
        <w:rPr>
          <w:sz w:val="28"/>
          <w:szCs w:val="28"/>
        </w:rPr>
      </w:pPr>
    </w:p>
    <w:p w14:paraId="59E62468" w14:textId="77777777" w:rsidR="007B7A3A" w:rsidRPr="00BA589B" w:rsidRDefault="007B7A3A" w:rsidP="00506E09">
      <w:pPr>
        <w:pStyle w:val="1250"/>
        <w:rPr>
          <w:sz w:val="28"/>
          <w:szCs w:val="28"/>
        </w:rPr>
      </w:pPr>
    </w:p>
    <w:p w14:paraId="6D0FA03E" w14:textId="77777777" w:rsidR="007B7A3A" w:rsidRPr="00BA589B" w:rsidRDefault="007B7A3A" w:rsidP="00506E09">
      <w:pPr>
        <w:pStyle w:val="1250"/>
        <w:rPr>
          <w:sz w:val="28"/>
          <w:szCs w:val="28"/>
        </w:rPr>
      </w:pPr>
    </w:p>
    <w:p w14:paraId="0B834B09" w14:textId="77777777" w:rsidR="007B7A3A" w:rsidRPr="00BA589B" w:rsidRDefault="007B7A3A" w:rsidP="00506E09">
      <w:pPr>
        <w:pStyle w:val="1250"/>
        <w:rPr>
          <w:sz w:val="28"/>
          <w:szCs w:val="28"/>
        </w:rPr>
      </w:pPr>
    </w:p>
    <w:p w14:paraId="46E249F2" w14:textId="77777777" w:rsidR="007B7A3A" w:rsidRPr="00BA589B" w:rsidRDefault="007B7A3A" w:rsidP="00506E09">
      <w:pPr>
        <w:pStyle w:val="1250"/>
        <w:rPr>
          <w:sz w:val="28"/>
          <w:szCs w:val="28"/>
        </w:rPr>
      </w:pPr>
    </w:p>
    <w:p w14:paraId="723BB329" w14:textId="77777777" w:rsidR="007B7A3A" w:rsidRPr="00BA589B" w:rsidRDefault="007B7A3A" w:rsidP="00506E09">
      <w:pPr>
        <w:pStyle w:val="1250"/>
        <w:rPr>
          <w:sz w:val="28"/>
          <w:szCs w:val="28"/>
        </w:rPr>
      </w:pPr>
    </w:p>
    <w:p w14:paraId="77551B76" w14:textId="77777777" w:rsidR="007B7A3A" w:rsidRPr="00BA589B" w:rsidRDefault="007B7A3A" w:rsidP="00506E09">
      <w:pPr>
        <w:pStyle w:val="1250"/>
        <w:rPr>
          <w:sz w:val="28"/>
          <w:szCs w:val="28"/>
        </w:rPr>
      </w:pPr>
    </w:p>
    <w:p w14:paraId="170B698B" w14:textId="77777777" w:rsidR="007B7A3A" w:rsidRPr="00BA589B" w:rsidRDefault="007B7A3A" w:rsidP="00506E09">
      <w:pPr>
        <w:pStyle w:val="1250"/>
        <w:rPr>
          <w:sz w:val="28"/>
          <w:szCs w:val="28"/>
        </w:rPr>
      </w:pPr>
    </w:p>
    <w:p w14:paraId="2BDCADB9" w14:textId="77777777" w:rsidR="007B7A3A" w:rsidRPr="00BA589B" w:rsidRDefault="007B7A3A" w:rsidP="00506E09">
      <w:pPr>
        <w:pStyle w:val="1250"/>
        <w:rPr>
          <w:sz w:val="28"/>
          <w:szCs w:val="28"/>
        </w:rPr>
      </w:pPr>
    </w:p>
    <w:p w14:paraId="4C015CD6" w14:textId="77777777" w:rsidR="007B7A3A" w:rsidRPr="00BA589B" w:rsidRDefault="007B7A3A" w:rsidP="00506E09">
      <w:pPr>
        <w:pStyle w:val="1250"/>
        <w:rPr>
          <w:sz w:val="28"/>
          <w:szCs w:val="28"/>
        </w:rPr>
      </w:pPr>
    </w:p>
    <w:p w14:paraId="6B535448" w14:textId="77777777" w:rsidR="007B7A3A" w:rsidRPr="00BA589B" w:rsidRDefault="007B7A3A" w:rsidP="00506E09">
      <w:pPr>
        <w:pStyle w:val="1250"/>
        <w:rPr>
          <w:sz w:val="28"/>
          <w:szCs w:val="28"/>
        </w:rPr>
      </w:pPr>
    </w:p>
    <w:p w14:paraId="76D5467D" w14:textId="77777777" w:rsidR="007F5C2E" w:rsidRPr="00BA589B" w:rsidRDefault="007E1009" w:rsidP="00506E09">
      <w:pPr>
        <w:pStyle w:val="1"/>
        <w:spacing w:before="0" w:after="0"/>
        <w:ind w:firstLine="709"/>
        <w:contextualSpacing/>
        <w:rPr>
          <w:sz w:val="28"/>
          <w:lang w:val="ru-RU"/>
        </w:rPr>
      </w:pPr>
      <w:bookmarkStart w:id="5" w:name="_Toc468262219"/>
      <w:bookmarkStart w:id="6" w:name="_Toc529951919"/>
      <w:bookmarkStart w:id="7" w:name="_Toc13730429"/>
      <w:bookmarkStart w:id="8" w:name="_Toc13731567"/>
      <w:bookmarkStart w:id="9" w:name="_Toc37158762"/>
      <w:r w:rsidRPr="00BA589B">
        <w:rPr>
          <w:sz w:val="28"/>
          <w:lang w:val="ru-RU"/>
        </w:rPr>
        <w:lastRenderedPageBreak/>
        <w:t>Часть</w:t>
      </w:r>
      <w:r w:rsidR="007F5C2E" w:rsidRPr="00BA589B">
        <w:rPr>
          <w:sz w:val="28"/>
          <w:lang w:val="ru-RU"/>
        </w:rPr>
        <w:t xml:space="preserve"> </w:t>
      </w:r>
      <w:r w:rsidR="007F5C2E" w:rsidRPr="00BA589B">
        <w:rPr>
          <w:sz w:val="28"/>
        </w:rPr>
        <w:t>I</w:t>
      </w:r>
      <w:r w:rsidR="007F5C2E" w:rsidRPr="00BA589B">
        <w:rPr>
          <w:sz w:val="28"/>
          <w:lang w:val="ru-RU"/>
        </w:rPr>
        <w:t>. ПОРЯДОК ПРИМЕНЕНИЯ ПРАВИЛ ЗЕМЛЕПОЛЬЗОВАНИЯ И ЗАСТРОЙКИ И ВНЕСЕНИЯ В НИХ ИЗМЕНЕНИЙ</w:t>
      </w:r>
      <w:bookmarkEnd w:id="5"/>
      <w:bookmarkEnd w:id="6"/>
      <w:bookmarkEnd w:id="7"/>
      <w:bookmarkEnd w:id="8"/>
      <w:bookmarkEnd w:id="9"/>
    </w:p>
    <w:p w14:paraId="6EFE1ED2" w14:textId="77777777" w:rsidR="007F5C2E" w:rsidRPr="009341BE" w:rsidRDefault="007F5C2E" w:rsidP="009341BE">
      <w:pPr>
        <w:pStyle w:val="2"/>
      </w:pPr>
      <w:bookmarkStart w:id="10" w:name="_Toc468262220"/>
      <w:bookmarkStart w:id="11" w:name="_Toc492973627"/>
      <w:bookmarkStart w:id="12" w:name="_Toc529951920"/>
      <w:bookmarkStart w:id="13" w:name="_Toc13730430"/>
      <w:bookmarkStart w:id="14" w:name="_Toc13731568"/>
      <w:bookmarkStart w:id="15" w:name="_Toc37158763"/>
      <w:r w:rsidRPr="009341BE">
        <w:t>РАЗДЕЛ 1. О РЕГУЛИРОВАНИИ ЗЕМЛЕПОЛЬЗОВАНИЯ И ЗАСТРОЙКИ ОРГАНАМИ МЕСТНОГО САМОУПРАВЛЕНИЯ.</w:t>
      </w:r>
      <w:bookmarkEnd w:id="10"/>
      <w:bookmarkEnd w:id="11"/>
      <w:bookmarkEnd w:id="12"/>
      <w:bookmarkEnd w:id="13"/>
      <w:bookmarkEnd w:id="14"/>
      <w:bookmarkEnd w:id="15"/>
    </w:p>
    <w:p w14:paraId="25F15068" w14:textId="77777777" w:rsidR="007F5C2E" w:rsidRPr="00BA589B" w:rsidRDefault="007F5C2E" w:rsidP="00203FBA">
      <w:pPr>
        <w:pStyle w:val="39"/>
      </w:pPr>
      <w:bookmarkStart w:id="16" w:name="_Toc468262221"/>
      <w:bookmarkStart w:id="17" w:name="_Toc492973628"/>
      <w:bookmarkStart w:id="18" w:name="_Toc529951921"/>
      <w:bookmarkStart w:id="19" w:name="_Toc13730431"/>
      <w:bookmarkStart w:id="20" w:name="_Toc13731569"/>
      <w:bookmarkStart w:id="21" w:name="_Toc37158764"/>
      <w:r w:rsidRPr="00BA589B">
        <w:t>Статья 1. Основные понятия, используемые в Правилах землепользования и застройки</w:t>
      </w:r>
      <w:bookmarkEnd w:id="16"/>
      <w:bookmarkEnd w:id="17"/>
      <w:bookmarkEnd w:id="18"/>
      <w:bookmarkEnd w:id="19"/>
      <w:bookmarkEnd w:id="20"/>
      <w:bookmarkEnd w:id="21"/>
    </w:p>
    <w:p w14:paraId="35A671D6" w14:textId="77777777" w:rsidR="007F5C2E" w:rsidRPr="00965E51" w:rsidRDefault="007F5C2E" w:rsidP="00506E09">
      <w:pPr>
        <w:pStyle w:val="1250"/>
        <w:rPr>
          <w:szCs w:val="24"/>
        </w:rPr>
      </w:pPr>
      <w:r w:rsidRPr="00965E51">
        <w:rPr>
          <w:szCs w:val="24"/>
        </w:rPr>
        <w:t>В настоящих Правилах приведенные понятия применяются в следующем значении:</w:t>
      </w:r>
    </w:p>
    <w:p w14:paraId="4D69E03B" w14:textId="77777777" w:rsidR="0066183D" w:rsidRPr="00965E51" w:rsidRDefault="0066183D" w:rsidP="0066183D">
      <w:pPr>
        <w:pStyle w:val="1250"/>
        <w:rPr>
          <w:szCs w:val="24"/>
        </w:rPr>
      </w:pPr>
      <w:bookmarkStart w:id="22" w:name="_Toc468262222"/>
      <w:bookmarkStart w:id="23" w:name="_Toc492973631"/>
      <w:bookmarkStart w:id="24" w:name="_Toc529951922"/>
      <w:bookmarkStart w:id="25" w:name="_Toc13730432"/>
      <w:bookmarkStart w:id="26" w:name="_Toc13731570"/>
      <w:r w:rsidRPr="00965E51">
        <w:rPr>
          <w:szCs w:val="24"/>
        </w:rPr>
        <w:t xml:space="preserve">1) </w:t>
      </w:r>
      <w:r w:rsidRPr="00965E51">
        <w:rPr>
          <w:b/>
          <w:szCs w:val="24"/>
        </w:rPr>
        <w:t>градостроительная деятельность</w:t>
      </w:r>
      <w:r w:rsidRPr="00965E51">
        <w:rPr>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14:paraId="71CC07D4" w14:textId="77777777" w:rsidR="0066183D" w:rsidRPr="00965E51" w:rsidRDefault="0066183D" w:rsidP="0066183D">
      <w:pPr>
        <w:pStyle w:val="1250"/>
        <w:rPr>
          <w:szCs w:val="24"/>
        </w:rPr>
      </w:pPr>
      <w:bookmarkStart w:id="27" w:name="dst101503"/>
      <w:bookmarkEnd w:id="27"/>
      <w:r w:rsidRPr="00965E51">
        <w:rPr>
          <w:szCs w:val="24"/>
        </w:rPr>
        <w:t xml:space="preserve">2) </w:t>
      </w:r>
      <w:r w:rsidRPr="00965E51">
        <w:rPr>
          <w:b/>
          <w:szCs w:val="24"/>
        </w:rPr>
        <w:t>территориальное планирование</w:t>
      </w:r>
      <w:r w:rsidRPr="00965E51">
        <w:rPr>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3B554C66" w14:textId="77777777" w:rsidR="0066183D" w:rsidRPr="00965E51" w:rsidRDefault="0066183D" w:rsidP="0066183D">
      <w:pPr>
        <w:pStyle w:val="1250"/>
        <w:rPr>
          <w:szCs w:val="24"/>
        </w:rPr>
      </w:pPr>
      <w:bookmarkStart w:id="28" w:name="dst100011"/>
      <w:bookmarkEnd w:id="28"/>
      <w:r w:rsidRPr="00965E51">
        <w:rPr>
          <w:szCs w:val="24"/>
        </w:rPr>
        <w:t xml:space="preserve">3) </w:t>
      </w:r>
      <w:r w:rsidRPr="00965E51">
        <w:rPr>
          <w:b/>
          <w:szCs w:val="24"/>
        </w:rPr>
        <w:t>устойчивое развитие территорий</w:t>
      </w:r>
      <w:r w:rsidRPr="00965E51">
        <w:rPr>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5260AC9C" w14:textId="77777777" w:rsidR="0066183D" w:rsidRPr="00965E51" w:rsidRDefault="0066183D" w:rsidP="0066183D">
      <w:pPr>
        <w:pStyle w:val="1250"/>
        <w:rPr>
          <w:szCs w:val="24"/>
        </w:rPr>
      </w:pPr>
      <w:bookmarkStart w:id="29" w:name="dst2067"/>
      <w:bookmarkEnd w:id="29"/>
      <w:r w:rsidRPr="00965E51">
        <w:rPr>
          <w:szCs w:val="24"/>
        </w:rPr>
        <w:t xml:space="preserve">4) </w:t>
      </w:r>
      <w:r w:rsidRPr="00965E51">
        <w:rPr>
          <w:b/>
          <w:szCs w:val="24"/>
        </w:rPr>
        <w:t>зоны с особыми условиями использования территорий</w:t>
      </w:r>
      <w:r w:rsidRPr="00965E51">
        <w:rPr>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61CAC86B" w14:textId="77777777" w:rsidR="0066183D" w:rsidRPr="00965E51" w:rsidRDefault="0066183D" w:rsidP="0066183D">
      <w:pPr>
        <w:pStyle w:val="1250"/>
        <w:rPr>
          <w:szCs w:val="24"/>
        </w:rPr>
      </w:pPr>
      <w:bookmarkStart w:id="30" w:name="dst100013"/>
      <w:bookmarkEnd w:id="30"/>
      <w:r w:rsidRPr="00965E51">
        <w:rPr>
          <w:szCs w:val="24"/>
        </w:rPr>
        <w:t xml:space="preserve">5) </w:t>
      </w:r>
      <w:r w:rsidRPr="00965E51">
        <w:rPr>
          <w:b/>
          <w:szCs w:val="24"/>
        </w:rPr>
        <w:t>функциональные зоны</w:t>
      </w:r>
      <w:r w:rsidRPr="00965E51">
        <w:rPr>
          <w:szCs w:val="24"/>
        </w:rPr>
        <w:t xml:space="preserve"> - зоны, для которых документами территориального планирования определены границы и функциональное назначение;</w:t>
      </w:r>
    </w:p>
    <w:p w14:paraId="3B77925A" w14:textId="77777777" w:rsidR="0066183D" w:rsidRPr="00965E51" w:rsidRDefault="0066183D" w:rsidP="0066183D">
      <w:pPr>
        <w:pStyle w:val="1250"/>
        <w:rPr>
          <w:szCs w:val="24"/>
        </w:rPr>
      </w:pPr>
      <w:bookmarkStart w:id="31" w:name="dst100014"/>
      <w:bookmarkEnd w:id="31"/>
      <w:r w:rsidRPr="00965E51">
        <w:rPr>
          <w:szCs w:val="24"/>
        </w:rPr>
        <w:t xml:space="preserve">6) </w:t>
      </w:r>
      <w:r w:rsidRPr="00965E51">
        <w:rPr>
          <w:b/>
          <w:szCs w:val="24"/>
        </w:rPr>
        <w:t>градостроительное зонирование</w:t>
      </w:r>
      <w:r w:rsidRPr="00965E51">
        <w:rPr>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75366C98" w14:textId="77777777" w:rsidR="0066183D" w:rsidRPr="00965E51" w:rsidRDefault="0066183D" w:rsidP="0066183D">
      <w:pPr>
        <w:pStyle w:val="1250"/>
        <w:rPr>
          <w:szCs w:val="24"/>
        </w:rPr>
      </w:pPr>
      <w:bookmarkStart w:id="32" w:name="dst100015"/>
      <w:bookmarkEnd w:id="32"/>
      <w:r w:rsidRPr="00965E51">
        <w:rPr>
          <w:szCs w:val="24"/>
        </w:rPr>
        <w:t xml:space="preserve">7) </w:t>
      </w:r>
      <w:r w:rsidRPr="00965E51">
        <w:rPr>
          <w:b/>
          <w:szCs w:val="24"/>
        </w:rPr>
        <w:t>территориальные зоны</w:t>
      </w:r>
      <w:r w:rsidRPr="00965E51">
        <w:rPr>
          <w:szCs w:val="24"/>
        </w:rPr>
        <w:t xml:space="preserve"> - зоны, для которых в правилах землепользования и застройки определены границы и установлены градостроительные регламенты;</w:t>
      </w:r>
    </w:p>
    <w:p w14:paraId="43F1049F" w14:textId="77777777" w:rsidR="0066183D" w:rsidRPr="00965E51" w:rsidRDefault="0066183D" w:rsidP="0066183D">
      <w:pPr>
        <w:pStyle w:val="1250"/>
        <w:rPr>
          <w:szCs w:val="24"/>
        </w:rPr>
      </w:pPr>
      <w:bookmarkStart w:id="33" w:name="dst100016"/>
      <w:bookmarkEnd w:id="33"/>
      <w:r w:rsidRPr="00965E51">
        <w:rPr>
          <w:szCs w:val="24"/>
        </w:rPr>
        <w:t xml:space="preserve">8) </w:t>
      </w:r>
      <w:r w:rsidRPr="00965E51">
        <w:rPr>
          <w:b/>
          <w:szCs w:val="24"/>
        </w:rPr>
        <w:t>правила землепользования и застройки</w:t>
      </w:r>
      <w:r w:rsidRPr="00965E51">
        <w:rPr>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04B15EA" w14:textId="77777777" w:rsidR="0066183D" w:rsidRPr="00965E51" w:rsidRDefault="0066183D" w:rsidP="0066183D">
      <w:pPr>
        <w:pStyle w:val="1250"/>
        <w:rPr>
          <w:szCs w:val="24"/>
        </w:rPr>
      </w:pPr>
      <w:bookmarkStart w:id="34" w:name="dst1327"/>
      <w:bookmarkEnd w:id="34"/>
      <w:r w:rsidRPr="00965E51">
        <w:rPr>
          <w:szCs w:val="24"/>
        </w:rPr>
        <w:t xml:space="preserve">9) </w:t>
      </w:r>
      <w:r w:rsidRPr="00965E51">
        <w:rPr>
          <w:b/>
          <w:szCs w:val="24"/>
        </w:rPr>
        <w:t>градостроительный регламент</w:t>
      </w:r>
      <w:r w:rsidRPr="00965E51">
        <w:rPr>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w:t>
      </w:r>
      <w:r w:rsidRPr="00965E51">
        <w:rPr>
          <w:szCs w:val="24"/>
        </w:rPr>
        <w:lastRenderedPageBreak/>
        <w:t>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B9476CB" w14:textId="77777777" w:rsidR="0066183D" w:rsidRPr="00965E51" w:rsidRDefault="0066183D" w:rsidP="0066183D">
      <w:pPr>
        <w:pStyle w:val="1250"/>
        <w:rPr>
          <w:szCs w:val="24"/>
        </w:rPr>
      </w:pPr>
      <w:bookmarkStart w:id="35" w:name="dst2428"/>
      <w:bookmarkEnd w:id="35"/>
      <w:r w:rsidRPr="00965E51">
        <w:rPr>
          <w:szCs w:val="24"/>
        </w:rPr>
        <w:t xml:space="preserve">10) </w:t>
      </w:r>
      <w:r w:rsidRPr="00965E51">
        <w:rPr>
          <w:b/>
          <w:szCs w:val="24"/>
        </w:rPr>
        <w:t>объект капитального строительства</w:t>
      </w:r>
      <w:r w:rsidRPr="00965E51">
        <w:rPr>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799E19D7" w14:textId="77777777" w:rsidR="0066183D" w:rsidRPr="00965E51" w:rsidRDefault="0066183D" w:rsidP="0066183D">
      <w:pPr>
        <w:pStyle w:val="1250"/>
        <w:rPr>
          <w:szCs w:val="24"/>
        </w:rPr>
      </w:pPr>
      <w:bookmarkStart w:id="36" w:name="dst1328"/>
      <w:bookmarkEnd w:id="36"/>
      <w:r w:rsidRPr="00965E51">
        <w:rPr>
          <w:szCs w:val="24"/>
        </w:rPr>
        <w:t xml:space="preserve">10.1) </w:t>
      </w:r>
      <w:r w:rsidRPr="00965E51">
        <w:rPr>
          <w:b/>
          <w:szCs w:val="24"/>
        </w:rPr>
        <w:t xml:space="preserve">линейные объекты </w:t>
      </w:r>
      <w:r w:rsidRPr="00965E51">
        <w:rPr>
          <w:szCs w:val="24"/>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415253FA" w14:textId="77777777" w:rsidR="0066183D" w:rsidRPr="00965E51" w:rsidRDefault="0066183D" w:rsidP="0066183D">
      <w:pPr>
        <w:pStyle w:val="1250"/>
        <w:rPr>
          <w:szCs w:val="24"/>
        </w:rPr>
      </w:pPr>
      <w:bookmarkStart w:id="37" w:name="dst2429"/>
      <w:bookmarkEnd w:id="37"/>
      <w:r w:rsidRPr="00965E51">
        <w:rPr>
          <w:szCs w:val="24"/>
        </w:rPr>
        <w:t xml:space="preserve">10.2) </w:t>
      </w:r>
      <w:r w:rsidRPr="00965E51">
        <w:rPr>
          <w:b/>
          <w:szCs w:val="24"/>
        </w:rPr>
        <w:t xml:space="preserve">некапитальные строения, сооружения </w:t>
      </w:r>
      <w:r w:rsidRPr="00965E51">
        <w:rPr>
          <w:szCs w:val="24"/>
        </w:rPr>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0E6C75DD" w14:textId="77777777" w:rsidR="0066183D" w:rsidRPr="00965E51" w:rsidRDefault="0066183D" w:rsidP="0066183D">
      <w:pPr>
        <w:pStyle w:val="1250"/>
        <w:rPr>
          <w:szCs w:val="24"/>
        </w:rPr>
      </w:pPr>
      <w:bookmarkStart w:id="38" w:name="dst3036"/>
      <w:bookmarkEnd w:id="38"/>
      <w:r w:rsidRPr="00965E51">
        <w:rPr>
          <w:szCs w:val="24"/>
        </w:rPr>
        <w:t xml:space="preserve">10.3) </w:t>
      </w:r>
      <w:r w:rsidRPr="00965E51">
        <w:rPr>
          <w:b/>
          <w:szCs w:val="24"/>
        </w:rPr>
        <w:t xml:space="preserve">информационная модель объекта капитального строительства </w:t>
      </w:r>
      <w:r w:rsidRPr="00965E51">
        <w:rPr>
          <w:szCs w:val="24"/>
        </w:rPr>
        <w:t>(далее - информационная модель)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71F2632B" w14:textId="77777777" w:rsidR="0066183D" w:rsidRPr="00965E51" w:rsidRDefault="0066183D" w:rsidP="0066183D">
      <w:pPr>
        <w:pStyle w:val="1250"/>
        <w:rPr>
          <w:szCs w:val="24"/>
        </w:rPr>
      </w:pPr>
      <w:bookmarkStart w:id="39" w:name="dst3117"/>
      <w:bookmarkEnd w:id="39"/>
      <w:r w:rsidRPr="00965E51">
        <w:rPr>
          <w:szCs w:val="24"/>
        </w:rPr>
        <w:t xml:space="preserve">11) </w:t>
      </w:r>
      <w:r w:rsidRPr="00965E51">
        <w:rPr>
          <w:b/>
          <w:szCs w:val="24"/>
        </w:rPr>
        <w:t>красные линии</w:t>
      </w:r>
      <w:r w:rsidRPr="00965E51">
        <w:rPr>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7AD35830" w14:textId="77777777" w:rsidR="0066183D" w:rsidRPr="00965E51" w:rsidRDefault="0066183D" w:rsidP="0066183D">
      <w:pPr>
        <w:pStyle w:val="1250"/>
        <w:rPr>
          <w:szCs w:val="24"/>
        </w:rPr>
      </w:pPr>
      <w:bookmarkStart w:id="40" w:name="dst428"/>
      <w:bookmarkEnd w:id="40"/>
      <w:r w:rsidRPr="00965E51">
        <w:rPr>
          <w:szCs w:val="24"/>
        </w:rPr>
        <w:t>12) т</w:t>
      </w:r>
      <w:r w:rsidRPr="00965E51">
        <w:rPr>
          <w:b/>
          <w:szCs w:val="24"/>
        </w:rPr>
        <w:t>ерритории общего пользования</w:t>
      </w:r>
      <w:r w:rsidRPr="00965E51">
        <w:rPr>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18EB151D" w14:textId="77777777" w:rsidR="0066183D" w:rsidRPr="00965E51" w:rsidRDefault="0066183D" w:rsidP="0066183D">
      <w:pPr>
        <w:pStyle w:val="1250"/>
        <w:rPr>
          <w:szCs w:val="24"/>
        </w:rPr>
      </w:pPr>
      <w:bookmarkStart w:id="41" w:name="dst100021"/>
      <w:bookmarkEnd w:id="41"/>
      <w:r w:rsidRPr="00965E51">
        <w:rPr>
          <w:szCs w:val="24"/>
        </w:rPr>
        <w:t xml:space="preserve">13) </w:t>
      </w:r>
      <w:r w:rsidRPr="00965E51">
        <w:rPr>
          <w:b/>
          <w:szCs w:val="24"/>
        </w:rPr>
        <w:t>строительство</w:t>
      </w:r>
      <w:r w:rsidRPr="00965E51">
        <w:rPr>
          <w:szCs w:val="24"/>
        </w:rPr>
        <w:t xml:space="preserve"> - создание зданий, строений, сооружений (в том числе на месте сносимых объектов капитального строительства);</w:t>
      </w:r>
    </w:p>
    <w:p w14:paraId="0D95ADC3" w14:textId="77777777" w:rsidR="0066183D" w:rsidRPr="00965E51" w:rsidRDefault="0066183D" w:rsidP="0066183D">
      <w:pPr>
        <w:pStyle w:val="1250"/>
        <w:rPr>
          <w:szCs w:val="24"/>
        </w:rPr>
      </w:pPr>
      <w:bookmarkStart w:id="42" w:name="dst437"/>
      <w:bookmarkEnd w:id="42"/>
      <w:r w:rsidRPr="00965E51">
        <w:rPr>
          <w:szCs w:val="24"/>
        </w:rPr>
        <w:t xml:space="preserve">14) </w:t>
      </w:r>
      <w:r w:rsidRPr="00965E51">
        <w:rPr>
          <w:b/>
          <w:szCs w:val="24"/>
        </w:rPr>
        <w:t>реконструкция объектов капитального строительства</w:t>
      </w:r>
      <w:r w:rsidRPr="00965E51">
        <w:rPr>
          <w:szCs w:val="24"/>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4237DC78" w14:textId="77777777" w:rsidR="0066183D" w:rsidRPr="00965E51" w:rsidRDefault="0066183D" w:rsidP="0066183D">
      <w:pPr>
        <w:pStyle w:val="1250"/>
        <w:rPr>
          <w:szCs w:val="24"/>
        </w:rPr>
      </w:pPr>
      <w:bookmarkStart w:id="43" w:name="dst295"/>
      <w:bookmarkEnd w:id="43"/>
      <w:r w:rsidRPr="00965E51">
        <w:rPr>
          <w:szCs w:val="24"/>
        </w:rPr>
        <w:t>14.1) р</w:t>
      </w:r>
      <w:r w:rsidRPr="00965E51">
        <w:rPr>
          <w:b/>
          <w:szCs w:val="24"/>
        </w:rPr>
        <w:t>еконструкция линейных объектов</w:t>
      </w:r>
      <w:r w:rsidRPr="00965E51">
        <w:rPr>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7411BE22" w14:textId="77777777" w:rsidR="0066183D" w:rsidRPr="00965E51" w:rsidRDefault="0066183D" w:rsidP="0066183D">
      <w:pPr>
        <w:pStyle w:val="1250"/>
        <w:rPr>
          <w:szCs w:val="24"/>
        </w:rPr>
      </w:pPr>
      <w:bookmarkStart w:id="44" w:name="dst296"/>
      <w:bookmarkEnd w:id="44"/>
      <w:r w:rsidRPr="00965E51">
        <w:rPr>
          <w:szCs w:val="24"/>
        </w:rPr>
        <w:t xml:space="preserve">14.2) </w:t>
      </w:r>
      <w:r w:rsidRPr="00965E51">
        <w:rPr>
          <w:b/>
          <w:szCs w:val="24"/>
        </w:rPr>
        <w:t>капитальный ремонт объектов капитального строительства</w:t>
      </w:r>
      <w:r w:rsidRPr="00965E51">
        <w:rPr>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w:t>
      </w:r>
      <w:r w:rsidRPr="00965E51">
        <w:rPr>
          <w:szCs w:val="24"/>
        </w:rPr>
        <w:lastRenderedPageBreak/>
        <w:t>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67B816AF" w14:textId="77777777" w:rsidR="0066183D" w:rsidRPr="00965E51" w:rsidRDefault="0066183D" w:rsidP="0066183D">
      <w:pPr>
        <w:pStyle w:val="1250"/>
        <w:rPr>
          <w:szCs w:val="24"/>
        </w:rPr>
      </w:pPr>
      <w:bookmarkStart w:id="45" w:name="dst297"/>
      <w:bookmarkEnd w:id="45"/>
      <w:r w:rsidRPr="00965E51">
        <w:rPr>
          <w:szCs w:val="24"/>
        </w:rPr>
        <w:t xml:space="preserve">14.3) </w:t>
      </w:r>
      <w:r w:rsidRPr="00965E51">
        <w:rPr>
          <w:b/>
          <w:szCs w:val="24"/>
        </w:rPr>
        <w:t>капитальный ремонт линейных объектов</w:t>
      </w:r>
      <w:r w:rsidRPr="00965E51">
        <w:rPr>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14:paraId="1C4B2CFD" w14:textId="77777777" w:rsidR="0066183D" w:rsidRPr="00965E51" w:rsidRDefault="0066183D" w:rsidP="0066183D">
      <w:pPr>
        <w:pStyle w:val="1250"/>
        <w:rPr>
          <w:szCs w:val="24"/>
        </w:rPr>
      </w:pPr>
      <w:bookmarkStart w:id="46" w:name="dst2430"/>
      <w:bookmarkEnd w:id="46"/>
      <w:r w:rsidRPr="00965E51">
        <w:rPr>
          <w:szCs w:val="24"/>
        </w:rPr>
        <w:t xml:space="preserve">14.4) </w:t>
      </w:r>
      <w:r w:rsidRPr="00965E51">
        <w:rPr>
          <w:b/>
          <w:szCs w:val="24"/>
        </w:rPr>
        <w:t>снос объекта капитального строительства</w:t>
      </w:r>
      <w:r w:rsidRPr="00965E51">
        <w:rPr>
          <w:szCs w:val="24"/>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0B09B197" w14:textId="77777777" w:rsidR="0066183D" w:rsidRPr="00965E51" w:rsidRDefault="0066183D" w:rsidP="0066183D">
      <w:pPr>
        <w:pStyle w:val="1250"/>
        <w:rPr>
          <w:szCs w:val="24"/>
        </w:rPr>
      </w:pPr>
      <w:bookmarkStart w:id="47" w:name="dst100023"/>
      <w:bookmarkEnd w:id="47"/>
      <w:r w:rsidRPr="00965E51">
        <w:rPr>
          <w:szCs w:val="24"/>
        </w:rPr>
        <w:t xml:space="preserve">15) </w:t>
      </w:r>
      <w:r w:rsidRPr="00965E51">
        <w:rPr>
          <w:b/>
          <w:szCs w:val="24"/>
        </w:rPr>
        <w:t>инженерные изыскания</w:t>
      </w:r>
      <w:r w:rsidRPr="00965E51">
        <w:rPr>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0DEEB2DE" w14:textId="77777777" w:rsidR="0066183D" w:rsidRPr="00965E51" w:rsidRDefault="0066183D" w:rsidP="0066183D">
      <w:pPr>
        <w:pStyle w:val="1250"/>
        <w:rPr>
          <w:szCs w:val="24"/>
        </w:rPr>
      </w:pPr>
      <w:bookmarkStart w:id="48" w:name="dst3037"/>
      <w:bookmarkStart w:id="49" w:name="dst101504"/>
      <w:bookmarkEnd w:id="48"/>
      <w:bookmarkEnd w:id="49"/>
      <w:r w:rsidRPr="00965E51">
        <w:rPr>
          <w:szCs w:val="24"/>
        </w:rPr>
        <w:t xml:space="preserve">16) </w:t>
      </w:r>
      <w:r w:rsidRPr="00965E51">
        <w:rPr>
          <w:b/>
          <w:szCs w:val="24"/>
        </w:rPr>
        <w:t>объекты федерального значения</w:t>
      </w:r>
      <w:r w:rsidRPr="00965E51">
        <w:rPr>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26" w:anchor="dst0" w:history="1">
        <w:r w:rsidRPr="00965E51">
          <w:rPr>
            <w:szCs w:val="24"/>
          </w:rPr>
          <w:t>Конституцией</w:t>
        </w:r>
      </w:hyperlink>
      <w:r w:rsidRPr="00965E51">
        <w:rPr>
          <w:szCs w:val="24"/>
        </w:rPr>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27" w:anchor="dst100003" w:history="1">
        <w:r w:rsidRPr="00965E51">
          <w:rPr>
            <w:szCs w:val="24"/>
          </w:rPr>
          <w:t>Виды</w:t>
        </w:r>
      </w:hyperlink>
      <w:r w:rsidRPr="00965E51">
        <w:rPr>
          <w:szCs w:val="24"/>
        </w:rPr>
        <w:t> объектов федерального значения, подлежащих отображению на схемах территориального планирования Российской Федерации в указанных Градостроительным кодексом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1950AD4B" w14:textId="77777777" w:rsidR="0066183D" w:rsidRPr="00965E51" w:rsidRDefault="0066183D" w:rsidP="0066183D">
      <w:pPr>
        <w:pStyle w:val="1250"/>
        <w:rPr>
          <w:szCs w:val="24"/>
        </w:rPr>
      </w:pPr>
      <w:bookmarkStart w:id="50" w:name="dst101505"/>
      <w:bookmarkEnd w:id="50"/>
      <w:r w:rsidRPr="00965E51">
        <w:rPr>
          <w:szCs w:val="24"/>
        </w:rPr>
        <w:t xml:space="preserve">17) </w:t>
      </w:r>
      <w:r w:rsidRPr="00965E51">
        <w:rPr>
          <w:b/>
          <w:szCs w:val="24"/>
        </w:rPr>
        <w:t>объекты регионального значения</w:t>
      </w:r>
      <w:r w:rsidRPr="00965E51">
        <w:rPr>
          <w:szCs w:val="24"/>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28" w:anchor="dst0" w:history="1">
        <w:r w:rsidRPr="00965E51">
          <w:rPr>
            <w:szCs w:val="24"/>
          </w:rPr>
          <w:t>Конституцией</w:t>
        </w:r>
      </w:hyperlink>
      <w:r w:rsidRPr="00965E51">
        <w:rPr>
          <w:szCs w:val="24"/>
        </w:rPr>
        <w:t>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Градостроительным кодексом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4714C407" w14:textId="77777777" w:rsidR="0066183D" w:rsidRPr="00965E51" w:rsidRDefault="0066183D" w:rsidP="0066183D">
      <w:pPr>
        <w:pStyle w:val="1250"/>
        <w:rPr>
          <w:szCs w:val="24"/>
        </w:rPr>
      </w:pPr>
      <w:bookmarkStart w:id="51" w:name="dst101506"/>
      <w:bookmarkEnd w:id="51"/>
      <w:r w:rsidRPr="00965E51">
        <w:rPr>
          <w:szCs w:val="24"/>
        </w:rPr>
        <w:t xml:space="preserve">18) </w:t>
      </w:r>
      <w:r w:rsidRPr="00965E51">
        <w:rPr>
          <w:b/>
          <w:szCs w:val="24"/>
        </w:rPr>
        <w:t>объекты местного значения</w:t>
      </w:r>
      <w:r w:rsidRPr="00965E51">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Градостроительным кодексом областях, подлежащих отображению на схеме территориального планирования </w:t>
      </w:r>
      <w:r w:rsidRPr="00965E51">
        <w:rPr>
          <w:szCs w:val="24"/>
        </w:rPr>
        <w:lastRenderedPageBreak/>
        <w:t>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02B119B6" w14:textId="77777777" w:rsidR="0066183D" w:rsidRPr="00965E51" w:rsidRDefault="00D76453" w:rsidP="0066183D">
      <w:pPr>
        <w:pStyle w:val="1250"/>
        <w:rPr>
          <w:szCs w:val="24"/>
        </w:rPr>
      </w:pPr>
      <w:bookmarkStart w:id="52" w:name="dst1330"/>
      <w:bookmarkEnd w:id="52"/>
      <w:r w:rsidRPr="00965E51">
        <w:rPr>
          <w:szCs w:val="24"/>
        </w:rPr>
        <w:t>19</w:t>
      </w:r>
      <w:r w:rsidR="0066183D" w:rsidRPr="00965E51">
        <w:rPr>
          <w:szCs w:val="24"/>
        </w:rPr>
        <w:t>)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5F341470" w14:textId="77777777" w:rsidR="0066183D" w:rsidRPr="00965E51" w:rsidRDefault="0066183D" w:rsidP="0066183D">
      <w:pPr>
        <w:pStyle w:val="1250"/>
        <w:rPr>
          <w:szCs w:val="24"/>
        </w:rPr>
      </w:pPr>
      <w:bookmarkStart w:id="53" w:name="dst2433"/>
      <w:bookmarkStart w:id="54" w:name="dst1265"/>
      <w:bookmarkEnd w:id="53"/>
      <w:bookmarkEnd w:id="54"/>
      <w:r w:rsidRPr="00965E51">
        <w:rPr>
          <w:szCs w:val="24"/>
        </w:rPr>
        <w:t>2</w:t>
      </w:r>
      <w:r w:rsidR="00D76453" w:rsidRPr="00965E51">
        <w:rPr>
          <w:szCs w:val="24"/>
        </w:rPr>
        <w:t>0</w:t>
      </w:r>
      <w:r w:rsidRPr="00965E51">
        <w:rPr>
          <w:szCs w:val="24"/>
        </w:rPr>
        <w:t xml:space="preserve">) </w:t>
      </w:r>
      <w:r w:rsidRPr="00965E51">
        <w:rPr>
          <w:b/>
          <w:szCs w:val="24"/>
        </w:rPr>
        <w:t>программы комплексного развития систем коммунальной инфраструктуры поселения, городского округа</w:t>
      </w:r>
      <w:r w:rsidRPr="00965E51">
        <w:rPr>
          <w:szCs w:val="24"/>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6C00E4CE" w14:textId="77777777" w:rsidR="0066183D" w:rsidRPr="00965E51" w:rsidRDefault="0066183D" w:rsidP="0066183D">
      <w:pPr>
        <w:pStyle w:val="1250"/>
        <w:rPr>
          <w:szCs w:val="24"/>
        </w:rPr>
      </w:pPr>
      <w:bookmarkStart w:id="55" w:name="dst1266"/>
      <w:bookmarkEnd w:id="55"/>
      <w:r w:rsidRPr="00965E51">
        <w:rPr>
          <w:szCs w:val="24"/>
        </w:rPr>
        <w:t>2</w:t>
      </w:r>
      <w:r w:rsidR="00D76453" w:rsidRPr="00965E51">
        <w:rPr>
          <w:szCs w:val="24"/>
        </w:rPr>
        <w:t>1</w:t>
      </w:r>
      <w:r w:rsidRPr="00965E51">
        <w:rPr>
          <w:szCs w:val="24"/>
        </w:rPr>
        <w:t xml:space="preserve">) </w:t>
      </w:r>
      <w:r w:rsidRPr="00965E51">
        <w:rPr>
          <w:b/>
          <w:szCs w:val="24"/>
        </w:rPr>
        <w:t>система коммунальной инфраструктуры</w:t>
      </w:r>
      <w:r w:rsidRPr="00965E51">
        <w:rPr>
          <w:szCs w:val="24"/>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795694B0" w14:textId="77777777" w:rsidR="0066183D" w:rsidRPr="00965E51" w:rsidRDefault="0066183D" w:rsidP="0066183D">
      <w:pPr>
        <w:pStyle w:val="1250"/>
        <w:rPr>
          <w:szCs w:val="24"/>
        </w:rPr>
      </w:pPr>
      <w:bookmarkStart w:id="56" w:name="dst685"/>
      <w:bookmarkEnd w:id="56"/>
      <w:r w:rsidRPr="00965E51">
        <w:rPr>
          <w:szCs w:val="24"/>
        </w:rPr>
        <w:t>2</w:t>
      </w:r>
      <w:r w:rsidR="00D76453" w:rsidRPr="00965E51">
        <w:rPr>
          <w:szCs w:val="24"/>
        </w:rPr>
        <w:t>2</w:t>
      </w:r>
      <w:r w:rsidRPr="00965E51">
        <w:rPr>
          <w:szCs w:val="24"/>
        </w:rPr>
        <w:t xml:space="preserve">) </w:t>
      </w:r>
      <w:r w:rsidRPr="00965E51">
        <w:rPr>
          <w:b/>
          <w:szCs w:val="24"/>
        </w:rPr>
        <w:t>транспортно-пересадочный узел</w:t>
      </w:r>
      <w:r w:rsidRPr="00965E51">
        <w:rPr>
          <w:szCs w:val="24"/>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09932CD6" w14:textId="77777777" w:rsidR="0066183D" w:rsidRPr="00965E51" w:rsidRDefault="0066183D" w:rsidP="0066183D">
      <w:pPr>
        <w:pStyle w:val="1250"/>
        <w:rPr>
          <w:szCs w:val="24"/>
        </w:rPr>
      </w:pPr>
      <w:bookmarkStart w:id="57" w:name="dst101818"/>
      <w:bookmarkEnd w:id="57"/>
      <w:r w:rsidRPr="00965E51">
        <w:rPr>
          <w:szCs w:val="24"/>
        </w:rPr>
        <w:t>2</w:t>
      </w:r>
      <w:r w:rsidR="00D76453" w:rsidRPr="00965E51">
        <w:rPr>
          <w:szCs w:val="24"/>
        </w:rPr>
        <w:t>3</w:t>
      </w:r>
      <w:r w:rsidRPr="00965E51">
        <w:rPr>
          <w:szCs w:val="24"/>
        </w:rPr>
        <w:t xml:space="preserve">) </w:t>
      </w:r>
      <w:r w:rsidRPr="00965E51">
        <w:rPr>
          <w:b/>
          <w:szCs w:val="24"/>
        </w:rPr>
        <w:t>нормативы градостроительного проектирования</w:t>
      </w:r>
      <w:r w:rsidRPr="00965E51">
        <w:rPr>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r w:rsidR="00D76453" w:rsidRPr="00965E51">
        <w:rPr>
          <w:szCs w:val="24"/>
        </w:rPr>
        <w:t>Градостроительным кодексом</w:t>
      </w:r>
      <w:r w:rsidRPr="00965E51">
        <w:rPr>
          <w:szCs w:val="24"/>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6E2BBBD2" w14:textId="77777777" w:rsidR="0066183D" w:rsidRPr="00965E51" w:rsidRDefault="0066183D" w:rsidP="0066183D">
      <w:pPr>
        <w:pStyle w:val="1250"/>
        <w:rPr>
          <w:szCs w:val="24"/>
        </w:rPr>
      </w:pPr>
      <w:bookmarkStart w:id="58" w:name="dst1205"/>
      <w:bookmarkEnd w:id="58"/>
      <w:r w:rsidRPr="00965E51">
        <w:rPr>
          <w:szCs w:val="24"/>
        </w:rPr>
        <w:lastRenderedPageBreak/>
        <w:t>2</w:t>
      </w:r>
      <w:r w:rsidR="00D76453" w:rsidRPr="00965E51">
        <w:rPr>
          <w:szCs w:val="24"/>
        </w:rPr>
        <w:t>4</w:t>
      </w:r>
      <w:r w:rsidRPr="00965E51">
        <w:rPr>
          <w:szCs w:val="24"/>
        </w:rPr>
        <w:t xml:space="preserve">) </w:t>
      </w:r>
      <w:r w:rsidRPr="00965E51">
        <w:rPr>
          <w:b/>
          <w:szCs w:val="24"/>
        </w:rPr>
        <w:t>программы комплексного развития транспортной инфраструктуры поселения, городского округа</w:t>
      </w:r>
      <w:r w:rsidRPr="00965E51">
        <w:rPr>
          <w:szCs w:val="24"/>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1ED15C54" w14:textId="77777777" w:rsidR="0066183D" w:rsidRPr="00965E51" w:rsidRDefault="0066183D" w:rsidP="0066183D">
      <w:pPr>
        <w:pStyle w:val="1250"/>
        <w:rPr>
          <w:szCs w:val="24"/>
        </w:rPr>
      </w:pPr>
      <w:bookmarkStart w:id="59" w:name="dst1206"/>
      <w:bookmarkEnd w:id="59"/>
      <w:r w:rsidRPr="00965E51">
        <w:rPr>
          <w:szCs w:val="24"/>
        </w:rPr>
        <w:t>2</w:t>
      </w:r>
      <w:r w:rsidR="00D76453" w:rsidRPr="00965E51">
        <w:rPr>
          <w:szCs w:val="24"/>
        </w:rPr>
        <w:t>5</w:t>
      </w:r>
      <w:r w:rsidRPr="00965E51">
        <w:rPr>
          <w:szCs w:val="24"/>
        </w:rPr>
        <w:t xml:space="preserve">) </w:t>
      </w:r>
      <w:r w:rsidRPr="00965E51">
        <w:rPr>
          <w:b/>
          <w:szCs w:val="24"/>
        </w:rPr>
        <w:t>программы комплексного развития социальной инфраструктуры поселения, городского округа</w:t>
      </w:r>
      <w:r w:rsidRPr="00965E51">
        <w:rPr>
          <w:szCs w:val="24"/>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14:paraId="60CFD1DD" w14:textId="77777777" w:rsidR="0066183D" w:rsidRPr="00965E51" w:rsidRDefault="0066183D" w:rsidP="0066183D">
      <w:pPr>
        <w:pStyle w:val="1250"/>
        <w:rPr>
          <w:szCs w:val="24"/>
        </w:rPr>
      </w:pPr>
      <w:bookmarkStart w:id="60" w:name="dst1331"/>
      <w:bookmarkEnd w:id="60"/>
      <w:r w:rsidRPr="00965E51">
        <w:rPr>
          <w:szCs w:val="24"/>
        </w:rPr>
        <w:t>2</w:t>
      </w:r>
      <w:r w:rsidR="00D76453" w:rsidRPr="00965E51">
        <w:rPr>
          <w:szCs w:val="24"/>
        </w:rPr>
        <w:t>6</w:t>
      </w:r>
      <w:r w:rsidRPr="00965E51">
        <w:rPr>
          <w:szCs w:val="24"/>
        </w:rPr>
        <w:t xml:space="preserve">) </w:t>
      </w:r>
      <w:r w:rsidRPr="00965E51">
        <w:rPr>
          <w:b/>
          <w:szCs w:val="24"/>
        </w:rPr>
        <w:t>машино-место</w:t>
      </w:r>
      <w:r w:rsidRPr="00965E51">
        <w:rPr>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1FB2F2D7" w14:textId="77777777" w:rsidR="0066183D" w:rsidRPr="00965E51" w:rsidRDefault="00D76453" w:rsidP="0066183D">
      <w:pPr>
        <w:pStyle w:val="1250"/>
        <w:rPr>
          <w:szCs w:val="24"/>
        </w:rPr>
      </w:pPr>
      <w:bookmarkStart w:id="61" w:name="dst3038"/>
      <w:bookmarkEnd w:id="61"/>
      <w:r w:rsidRPr="00965E51">
        <w:rPr>
          <w:szCs w:val="24"/>
        </w:rPr>
        <w:t>27</w:t>
      </w:r>
      <w:r w:rsidR="0066183D" w:rsidRPr="00965E51">
        <w:rPr>
          <w:szCs w:val="24"/>
        </w:rPr>
        <w:t>) 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29" w:anchor="dst101886" w:history="1">
        <w:r w:rsidR="0066183D" w:rsidRPr="00965E51">
          <w:rPr>
            <w:szCs w:val="24"/>
          </w:rPr>
          <w:t>статьей 8.3</w:t>
        </w:r>
      </w:hyperlink>
      <w:r w:rsidR="0066183D" w:rsidRPr="00965E51">
        <w:rPr>
          <w:szCs w:val="24"/>
        </w:rPr>
        <w:t> настоящего Кодекса;</w:t>
      </w:r>
    </w:p>
    <w:p w14:paraId="2F1AD6A2" w14:textId="77777777" w:rsidR="0066183D" w:rsidRPr="00965E51" w:rsidRDefault="00D76453" w:rsidP="0066183D">
      <w:pPr>
        <w:pStyle w:val="1250"/>
        <w:rPr>
          <w:szCs w:val="24"/>
        </w:rPr>
      </w:pPr>
      <w:bookmarkStart w:id="62" w:name="dst101875"/>
      <w:bookmarkStart w:id="63" w:name="dst1984"/>
      <w:bookmarkStart w:id="64" w:name="dst1332"/>
      <w:bookmarkEnd w:id="62"/>
      <w:bookmarkEnd w:id="63"/>
      <w:bookmarkEnd w:id="64"/>
      <w:r w:rsidRPr="00965E51">
        <w:rPr>
          <w:szCs w:val="24"/>
        </w:rPr>
        <w:t>28</w:t>
      </w:r>
      <w:r w:rsidR="0066183D" w:rsidRPr="00965E51">
        <w:rPr>
          <w:szCs w:val="24"/>
        </w:rPr>
        <w:t xml:space="preserve">) </w:t>
      </w:r>
      <w:r w:rsidR="0066183D" w:rsidRPr="00965E51">
        <w:rPr>
          <w:b/>
          <w:szCs w:val="24"/>
        </w:rPr>
        <w:t xml:space="preserve">деятельность по комплексному и устойчивому развитию территории </w:t>
      </w:r>
      <w:r w:rsidR="0066183D" w:rsidRPr="00965E51">
        <w:rPr>
          <w:szCs w:val="24"/>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w:t>
      </w:r>
      <w:r w:rsidR="0066183D" w:rsidRPr="00965E51">
        <w:rPr>
          <w:szCs w:val="24"/>
        </w:rPr>
        <w:lastRenderedPageBreak/>
        <w:t>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33A8C4FE" w14:textId="77777777" w:rsidR="0066183D" w:rsidRPr="00965E51" w:rsidRDefault="00D76453" w:rsidP="0066183D">
      <w:pPr>
        <w:pStyle w:val="1250"/>
        <w:rPr>
          <w:szCs w:val="24"/>
        </w:rPr>
      </w:pPr>
      <w:bookmarkStart w:id="65" w:name="dst1333"/>
      <w:bookmarkEnd w:id="65"/>
      <w:r w:rsidRPr="00965E51">
        <w:rPr>
          <w:szCs w:val="24"/>
        </w:rPr>
        <w:t>29</w:t>
      </w:r>
      <w:r w:rsidR="0066183D" w:rsidRPr="00965E51">
        <w:rPr>
          <w:szCs w:val="24"/>
        </w:rPr>
        <w:t xml:space="preserve">) </w:t>
      </w:r>
      <w:r w:rsidR="0066183D" w:rsidRPr="00965E51">
        <w:rPr>
          <w:b/>
          <w:szCs w:val="24"/>
        </w:rPr>
        <w:t>элемент планировочной структуры</w:t>
      </w:r>
      <w:r w:rsidR="0066183D" w:rsidRPr="00965E51">
        <w:rPr>
          <w:szCs w:val="24"/>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30" w:anchor="dst100011" w:history="1">
        <w:r w:rsidR="0066183D" w:rsidRPr="00965E51">
          <w:rPr>
            <w:szCs w:val="24"/>
          </w:rPr>
          <w:t>Виды</w:t>
        </w:r>
      </w:hyperlink>
      <w:r w:rsidR="0066183D" w:rsidRPr="00965E51">
        <w:rPr>
          <w:szCs w:val="24"/>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6C9A0A54" w14:textId="77777777" w:rsidR="0066183D" w:rsidRPr="00965E51" w:rsidRDefault="0066183D" w:rsidP="0066183D">
      <w:pPr>
        <w:pStyle w:val="1250"/>
        <w:rPr>
          <w:szCs w:val="24"/>
        </w:rPr>
      </w:pPr>
      <w:bookmarkStart w:id="66" w:name="dst2101"/>
      <w:bookmarkEnd w:id="66"/>
      <w:r w:rsidRPr="00965E51">
        <w:rPr>
          <w:szCs w:val="24"/>
        </w:rPr>
        <w:t>3</w:t>
      </w:r>
      <w:r w:rsidR="00D76453" w:rsidRPr="00965E51">
        <w:rPr>
          <w:szCs w:val="24"/>
        </w:rPr>
        <w:t>0</w:t>
      </w:r>
      <w:r w:rsidRPr="00965E51">
        <w:rPr>
          <w:szCs w:val="24"/>
        </w:rPr>
        <w:t xml:space="preserve">) </w:t>
      </w:r>
      <w:r w:rsidRPr="00965E51">
        <w:rPr>
          <w:b/>
          <w:szCs w:val="24"/>
        </w:rPr>
        <w:t>благоустройство территории</w:t>
      </w:r>
      <w:r w:rsidRPr="00965E51">
        <w:rPr>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6C8B3259" w14:textId="77777777" w:rsidR="0066183D" w:rsidRPr="00965E51" w:rsidRDefault="0066183D" w:rsidP="0066183D">
      <w:pPr>
        <w:pStyle w:val="1250"/>
        <w:rPr>
          <w:szCs w:val="24"/>
        </w:rPr>
      </w:pPr>
      <w:bookmarkStart w:id="67" w:name="dst2102"/>
      <w:bookmarkEnd w:id="67"/>
      <w:r w:rsidRPr="00965E51">
        <w:rPr>
          <w:szCs w:val="24"/>
        </w:rPr>
        <w:t>3</w:t>
      </w:r>
      <w:r w:rsidR="00D76453" w:rsidRPr="00965E51">
        <w:rPr>
          <w:szCs w:val="24"/>
        </w:rPr>
        <w:t>1</w:t>
      </w:r>
      <w:r w:rsidRPr="00965E51">
        <w:rPr>
          <w:szCs w:val="24"/>
        </w:rPr>
        <w:t xml:space="preserve">) </w:t>
      </w:r>
      <w:r w:rsidRPr="00965E51">
        <w:rPr>
          <w:b/>
          <w:szCs w:val="24"/>
        </w:rPr>
        <w:t>прилегающая территория</w:t>
      </w:r>
      <w:r w:rsidRPr="00965E51">
        <w:rPr>
          <w:szCs w:val="24"/>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331767A9" w14:textId="77777777" w:rsidR="0066183D" w:rsidRPr="00965E51" w:rsidRDefault="0066183D" w:rsidP="0066183D">
      <w:pPr>
        <w:pStyle w:val="1250"/>
        <w:rPr>
          <w:szCs w:val="24"/>
        </w:rPr>
      </w:pPr>
      <w:bookmarkStart w:id="68" w:name="dst2103"/>
      <w:bookmarkEnd w:id="68"/>
      <w:r w:rsidRPr="00965E51">
        <w:rPr>
          <w:szCs w:val="24"/>
        </w:rPr>
        <w:t>3</w:t>
      </w:r>
      <w:r w:rsidR="00D76453" w:rsidRPr="00965E51">
        <w:rPr>
          <w:szCs w:val="24"/>
        </w:rPr>
        <w:t>2</w:t>
      </w:r>
      <w:r w:rsidRPr="00965E51">
        <w:rPr>
          <w:szCs w:val="24"/>
        </w:rPr>
        <w:t xml:space="preserve">) </w:t>
      </w:r>
      <w:r w:rsidRPr="00965E51">
        <w:rPr>
          <w:b/>
          <w:szCs w:val="24"/>
        </w:rPr>
        <w:t>элементы благоустройства</w:t>
      </w:r>
      <w:r w:rsidRPr="00965E51">
        <w:rPr>
          <w:szCs w:val="24"/>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23F08474" w14:textId="77777777" w:rsidR="0066183D" w:rsidRPr="00965E51" w:rsidRDefault="0066183D" w:rsidP="0066183D">
      <w:pPr>
        <w:pStyle w:val="1250"/>
        <w:rPr>
          <w:szCs w:val="24"/>
        </w:rPr>
      </w:pPr>
      <w:bookmarkStart w:id="69" w:name="dst2435"/>
      <w:bookmarkEnd w:id="69"/>
      <w:r w:rsidRPr="00965E51">
        <w:rPr>
          <w:szCs w:val="24"/>
        </w:rPr>
        <w:t>3</w:t>
      </w:r>
      <w:r w:rsidR="00D76453" w:rsidRPr="00965E51">
        <w:rPr>
          <w:szCs w:val="24"/>
        </w:rPr>
        <w:t>3</w:t>
      </w:r>
      <w:r w:rsidRPr="00965E51">
        <w:rPr>
          <w:szCs w:val="24"/>
        </w:rPr>
        <w:t xml:space="preserve">) </w:t>
      </w:r>
      <w:r w:rsidRPr="00965E51">
        <w:rPr>
          <w:b/>
          <w:szCs w:val="24"/>
        </w:rPr>
        <w:t>объект индивидуального жилищного строительства</w:t>
      </w:r>
      <w:r w:rsidRPr="00965E51">
        <w:rPr>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5D16299C" w14:textId="77777777" w:rsidR="007F5C2E" w:rsidRPr="00BA589B" w:rsidRDefault="0066183D" w:rsidP="00203FBA">
      <w:pPr>
        <w:pStyle w:val="39"/>
      </w:pPr>
      <w:r w:rsidRPr="00BA589B">
        <w:t xml:space="preserve"> </w:t>
      </w:r>
      <w:bookmarkStart w:id="70" w:name="_Toc37158765"/>
      <w:r w:rsidR="007F5C2E" w:rsidRPr="00BA589B">
        <w:t>Статья 2. Основания введения, цели и назначение Правил</w:t>
      </w:r>
      <w:bookmarkEnd w:id="22"/>
      <w:bookmarkEnd w:id="23"/>
      <w:bookmarkEnd w:id="24"/>
      <w:bookmarkEnd w:id="25"/>
      <w:bookmarkEnd w:id="26"/>
      <w:bookmarkEnd w:id="70"/>
    </w:p>
    <w:p w14:paraId="36472CD9" w14:textId="77777777" w:rsidR="007F5C2E" w:rsidRPr="00965E51" w:rsidRDefault="007F5C2E" w:rsidP="00506E09">
      <w:pPr>
        <w:pStyle w:val="1250"/>
        <w:rPr>
          <w:szCs w:val="24"/>
        </w:rPr>
      </w:pPr>
      <w:r w:rsidRPr="00965E51">
        <w:rPr>
          <w:szCs w:val="24"/>
        </w:rPr>
        <w:t xml:space="preserve">1. Настоящие Правила в соответствии с Градостроительным </w:t>
      </w:r>
      <w:hyperlink r:id="rId31" w:history="1">
        <w:r w:rsidR="0089260D" w:rsidRPr="00965E51">
          <w:rPr>
            <w:szCs w:val="24"/>
          </w:rPr>
          <w:t>Кодексом</w:t>
        </w:r>
      </w:hyperlink>
      <w:r w:rsidRPr="00965E51">
        <w:rPr>
          <w:szCs w:val="24"/>
        </w:rPr>
        <w:t xml:space="preserve"> Российской Федерации, Земельным </w:t>
      </w:r>
      <w:hyperlink r:id="rId32" w:history="1">
        <w:r w:rsidR="0089260D" w:rsidRPr="00965E51">
          <w:rPr>
            <w:szCs w:val="24"/>
          </w:rPr>
          <w:t>Кодексом</w:t>
        </w:r>
      </w:hyperlink>
      <w:r w:rsidRPr="00965E51">
        <w:rPr>
          <w:szCs w:val="24"/>
        </w:rPr>
        <w:t xml:space="preserve"> </w:t>
      </w:r>
      <w:r w:rsidR="0089260D" w:rsidRPr="00965E51">
        <w:rPr>
          <w:szCs w:val="24"/>
        </w:rPr>
        <w:t>РФ</w:t>
      </w:r>
      <w:r w:rsidRPr="00965E51">
        <w:rPr>
          <w:szCs w:val="24"/>
        </w:rPr>
        <w:t xml:space="preserve"> вводят в</w:t>
      </w:r>
      <w:r w:rsidR="006F4B58" w:rsidRPr="00965E51">
        <w:rPr>
          <w:szCs w:val="24"/>
        </w:rPr>
        <w:t xml:space="preserve"> </w:t>
      </w:r>
      <w:proofErr w:type="spellStart"/>
      <w:r w:rsidR="004B79AC">
        <w:rPr>
          <w:szCs w:val="24"/>
        </w:rPr>
        <w:t>Саркеловском</w:t>
      </w:r>
      <w:proofErr w:type="spellEnd"/>
      <w:r w:rsidR="00D76453" w:rsidRPr="00965E51">
        <w:rPr>
          <w:szCs w:val="24"/>
        </w:rPr>
        <w:t xml:space="preserve"> сельском поселение </w:t>
      </w:r>
      <w:r w:rsidR="00CA6C02" w:rsidRPr="00965E51">
        <w:rPr>
          <w:szCs w:val="24"/>
        </w:rPr>
        <w:t>Цимлянского</w:t>
      </w:r>
      <w:r w:rsidR="00D76453" w:rsidRPr="00965E51">
        <w:rPr>
          <w:szCs w:val="24"/>
        </w:rPr>
        <w:t xml:space="preserve"> района</w:t>
      </w:r>
      <w:r w:rsidRPr="00965E51">
        <w:rPr>
          <w:szCs w:val="24"/>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14:paraId="63905F3D" w14:textId="77777777" w:rsidR="007F5C2E" w:rsidRPr="00965E51" w:rsidRDefault="007F5C2E" w:rsidP="00506E09">
      <w:pPr>
        <w:pStyle w:val="1250"/>
        <w:rPr>
          <w:szCs w:val="24"/>
        </w:rPr>
      </w:pPr>
      <w:r w:rsidRPr="00965E51">
        <w:rPr>
          <w:szCs w:val="24"/>
        </w:rPr>
        <w:t>2. Целями введения Правил землепользования и застройки являются:</w:t>
      </w:r>
    </w:p>
    <w:p w14:paraId="34A2A245" w14:textId="77777777" w:rsidR="007F5C2E" w:rsidRPr="00965E51" w:rsidRDefault="007F5C2E" w:rsidP="00506E09">
      <w:pPr>
        <w:pStyle w:val="1250"/>
        <w:rPr>
          <w:szCs w:val="24"/>
        </w:rPr>
      </w:pPr>
      <w:r w:rsidRPr="00965E51">
        <w:rPr>
          <w:szCs w:val="24"/>
        </w:rPr>
        <w:t>- создание условий для устойчивого развития территории</w:t>
      </w:r>
      <w:r w:rsidR="006F4B58" w:rsidRPr="00965E51">
        <w:rPr>
          <w:szCs w:val="24"/>
        </w:rPr>
        <w:t xml:space="preserve"> </w:t>
      </w:r>
      <w:r w:rsidR="00373D44" w:rsidRPr="00965E51">
        <w:rPr>
          <w:szCs w:val="24"/>
        </w:rPr>
        <w:t>сельского поселения</w:t>
      </w:r>
      <w:r w:rsidRPr="00965E51">
        <w:rPr>
          <w:szCs w:val="24"/>
        </w:rPr>
        <w:t>, сохранения окружающей среды и объектов культурного наследия;</w:t>
      </w:r>
    </w:p>
    <w:p w14:paraId="5E37F540" w14:textId="77777777" w:rsidR="007F5C2E" w:rsidRPr="00965E51" w:rsidRDefault="007F5C2E" w:rsidP="00506E09">
      <w:pPr>
        <w:pStyle w:val="1250"/>
        <w:rPr>
          <w:szCs w:val="24"/>
        </w:rPr>
      </w:pPr>
      <w:r w:rsidRPr="00965E51">
        <w:rPr>
          <w:szCs w:val="24"/>
        </w:rPr>
        <w:t>- создание условий для планировки территории</w:t>
      </w:r>
      <w:r w:rsidR="006F4B58" w:rsidRPr="00965E51">
        <w:rPr>
          <w:szCs w:val="24"/>
        </w:rPr>
        <w:t xml:space="preserve"> </w:t>
      </w:r>
      <w:r w:rsidR="00373D44" w:rsidRPr="00965E51">
        <w:rPr>
          <w:szCs w:val="24"/>
        </w:rPr>
        <w:t>сельского поселения</w:t>
      </w:r>
      <w:r w:rsidR="00286D25" w:rsidRPr="00965E51">
        <w:rPr>
          <w:szCs w:val="24"/>
        </w:rPr>
        <w:t>;</w:t>
      </w:r>
    </w:p>
    <w:p w14:paraId="23C87D55" w14:textId="77777777" w:rsidR="007F5C2E" w:rsidRPr="00965E51" w:rsidRDefault="007F5C2E" w:rsidP="00506E09">
      <w:pPr>
        <w:pStyle w:val="1250"/>
        <w:rPr>
          <w:szCs w:val="24"/>
        </w:rPr>
      </w:pPr>
      <w:r w:rsidRPr="00965E51">
        <w:rPr>
          <w:szCs w:val="24"/>
        </w:rPr>
        <w:lastRenderedPageBreak/>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D7CDAA1" w14:textId="77777777" w:rsidR="007F5C2E" w:rsidRPr="00965E51" w:rsidRDefault="007F5C2E" w:rsidP="00506E09">
      <w:pPr>
        <w:pStyle w:val="1250"/>
        <w:rPr>
          <w:szCs w:val="24"/>
        </w:rPr>
      </w:pPr>
      <w:r w:rsidRPr="00965E51">
        <w:rPr>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19DC2789" w14:textId="77777777" w:rsidR="007F5C2E" w:rsidRPr="00965E51" w:rsidRDefault="007F5C2E" w:rsidP="00506E09">
      <w:pPr>
        <w:pStyle w:val="1250"/>
        <w:rPr>
          <w:szCs w:val="24"/>
        </w:rPr>
      </w:pPr>
      <w:r w:rsidRPr="00965E51">
        <w:rPr>
          <w:szCs w:val="24"/>
        </w:rPr>
        <w:t>3. Настоящие Правила регламентируют деятельность по:</w:t>
      </w:r>
    </w:p>
    <w:p w14:paraId="2DE56C77" w14:textId="77777777" w:rsidR="007F5C2E" w:rsidRPr="00965E51" w:rsidRDefault="007F5C2E" w:rsidP="00506E09">
      <w:pPr>
        <w:pStyle w:val="1250"/>
        <w:rPr>
          <w:szCs w:val="24"/>
        </w:rPr>
      </w:pPr>
      <w:r w:rsidRPr="00965E51">
        <w:rPr>
          <w:szCs w:val="24"/>
        </w:rPr>
        <w:t>- проведению градостроительного зонирования территории</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14:paraId="557EE5D3" w14:textId="77777777" w:rsidR="007F5C2E" w:rsidRPr="00965E51" w:rsidRDefault="007F5C2E" w:rsidP="00506E09">
      <w:pPr>
        <w:pStyle w:val="1250"/>
        <w:rPr>
          <w:szCs w:val="24"/>
        </w:rPr>
      </w:pPr>
      <w:r w:rsidRPr="00965E51">
        <w:rPr>
          <w:szCs w:val="24"/>
        </w:rPr>
        <w:t>- формированию земельных участков, посредством подготовки планировки территории из состава муниципальных земель;</w:t>
      </w:r>
    </w:p>
    <w:p w14:paraId="0043AC45" w14:textId="77777777" w:rsidR="007F5C2E" w:rsidRPr="00965E51" w:rsidRDefault="007F5C2E" w:rsidP="00506E09">
      <w:pPr>
        <w:pStyle w:val="1250"/>
        <w:rPr>
          <w:szCs w:val="24"/>
        </w:rPr>
      </w:pPr>
      <w:r w:rsidRPr="00965E51">
        <w:rPr>
          <w:szCs w:val="24"/>
        </w:rPr>
        <w:t>- изменению видов разрешенного использования земельных участков и объектов капитального строительства;</w:t>
      </w:r>
    </w:p>
    <w:p w14:paraId="3F3473A9" w14:textId="77777777" w:rsidR="007F5C2E" w:rsidRPr="00965E51" w:rsidRDefault="007F5C2E" w:rsidP="00506E09">
      <w:pPr>
        <w:pStyle w:val="1250"/>
        <w:rPr>
          <w:szCs w:val="24"/>
        </w:rPr>
      </w:pPr>
      <w:r w:rsidRPr="00965E51">
        <w:rPr>
          <w:szCs w:val="24"/>
        </w:rPr>
        <w:t>- предоставлению разрешений на строительство, разрешений на ввод в эксплуатацию вновь построенных, реконструированных объектов;</w:t>
      </w:r>
    </w:p>
    <w:p w14:paraId="5A45F4C2" w14:textId="77777777" w:rsidR="007F5C2E" w:rsidRPr="00965E51" w:rsidRDefault="007F5C2E" w:rsidP="00506E09">
      <w:pPr>
        <w:pStyle w:val="1250"/>
        <w:rPr>
          <w:szCs w:val="24"/>
        </w:rPr>
      </w:pPr>
      <w:r w:rsidRPr="00965E51">
        <w:rPr>
          <w:szCs w:val="24"/>
        </w:rPr>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14:paraId="48CBA0F3" w14:textId="77777777" w:rsidR="007F5C2E" w:rsidRPr="00965E51" w:rsidRDefault="007F5C2E" w:rsidP="00506E09">
      <w:pPr>
        <w:pStyle w:val="1250"/>
        <w:rPr>
          <w:szCs w:val="24"/>
        </w:rPr>
      </w:pPr>
      <w:r w:rsidRPr="00965E51">
        <w:rPr>
          <w:szCs w:val="24"/>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14:paraId="46EA6863" w14:textId="77777777" w:rsidR="007F5C2E" w:rsidRPr="00965E51" w:rsidRDefault="007F5C2E" w:rsidP="00506E09">
      <w:pPr>
        <w:pStyle w:val="1250"/>
        <w:rPr>
          <w:szCs w:val="24"/>
        </w:rPr>
      </w:pPr>
      <w:r w:rsidRPr="00965E51">
        <w:rPr>
          <w:szCs w:val="24"/>
        </w:rPr>
        <w:t>4. Настоящие Правила применяются наряду с:</w:t>
      </w:r>
    </w:p>
    <w:p w14:paraId="29B37D33" w14:textId="77777777" w:rsidR="007F5C2E" w:rsidRPr="00965E51" w:rsidRDefault="007F5C2E" w:rsidP="00506E09">
      <w:pPr>
        <w:pStyle w:val="1250"/>
        <w:rPr>
          <w:szCs w:val="24"/>
        </w:rPr>
      </w:pPr>
      <w:r w:rsidRPr="00965E51">
        <w:rPr>
          <w:szCs w:val="24"/>
        </w:rPr>
        <w:t>- техническими регламентами, СанПиНами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14:paraId="65D6E232" w14:textId="77777777" w:rsidR="007F5C2E" w:rsidRPr="00965E51" w:rsidRDefault="007F5C2E" w:rsidP="00506E09">
      <w:pPr>
        <w:pStyle w:val="1250"/>
        <w:rPr>
          <w:szCs w:val="24"/>
        </w:rPr>
      </w:pPr>
      <w:r w:rsidRPr="00965E51">
        <w:rPr>
          <w:szCs w:val="24"/>
        </w:rPr>
        <w:t>- иными нормативными правовыми актами</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по вопросам регулирования землепользования и застройки. Указанные акты применяются в части, не противоречащей настоящим Правилам.</w:t>
      </w:r>
    </w:p>
    <w:p w14:paraId="7FB07BBD" w14:textId="77777777" w:rsidR="00A600E4" w:rsidRPr="00965E51" w:rsidRDefault="007F5C2E" w:rsidP="00506E09">
      <w:pPr>
        <w:pStyle w:val="1250"/>
        <w:rPr>
          <w:szCs w:val="24"/>
        </w:rPr>
      </w:pPr>
      <w:r w:rsidRPr="00965E51">
        <w:rPr>
          <w:szCs w:val="24"/>
        </w:rPr>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rsidRPr="00965E51">
        <w:rPr>
          <w:szCs w:val="24"/>
        </w:rPr>
        <w:t xml:space="preserve"> </w:t>
      </w:r>
      <w:r w:rsidR="00373D44" w:rsidRPr="00965E51">
        <w:rPr>
          <w:szCs w:val="24"/>
        </w:rPr>
        <w:t>сельского поселения</w:t>
      </w:r>
      <w:r w:rsidRPr="00965E51">
        <w:rPr>
          <w:szCs w:val="24"/>
        </w:rPr>
        <w:t>.</w:t>
      </w:r>
    </w:p>
    <w:p w14:paraId="30881139" w14:textId="77777777" w:rsidR="007F5C2E" w:rsidRPr="00BA589B" w:rsidRDefault="007F5C2E" w:rsidP="00203FBA">
      <w:pPr>
        <w:pStyle w:val="39"/>
      </w:pPr>
      <w:bookmarkStart w:id="71" w:name="_Toc468262223"/>
      <w:bookmarkStart w:id="72" w:name="_Toc492973632"/>
      <w:bookmarkStart w:id="73" w:name="_Toc529951923"/>
      <w:bookmarkStart w:id="74" w:name="_Toc13730433"/>
      <w:bookmarkStart w:id="75" w:name="_Toc13731571"/>
      <w:bookmarkStart w:id="76" w:name="_Toc37158766"/>
      <w:r w:rsidRPr="00BA589B">
        <w:t>Статья 3. Состав Правил землепользования и застройки</w:t>
      </w:r>
      <w:bookmarkEnd w:id="71"/>
      <w:bookmarkEnd w:id="72"/>
      <w:bookmarkEnd w:id="73"/>
      <w:bookmarkEnd w:id="74"/>
      <w:bookmarkEnd w:id="75"/>
      <w:bookmarkEnd w:id="76"/>
    </w:p>
    <w:p w14:paraId="6F099271"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Настоящие Правила содержат </w:t>
      </w:r>
      <w:r w:rsidR="00DC379F" w:rsidRPr="00965E51">
        <w:rPr>
          <w:rFonts w:cs="Times New Roman"/>
        </w:rPr>
        <w:t>две</w:t>
      </w:r>
      <w:r w:rsidRPr="00965E51">
        <w:rPr>
          <w:rFonts w:cs="Times New Roman"/>
        </w:rPr>
        <w:t xml:space="preserve"> части:</w:t>
      </w:r>
    </w:p>
    <w:p w14:paraId="5D43F7FA" w14:textId="77777777" w:rsidR="007F5C2E" w:rsidRPr="00965E51" w:rsidRDefault="007F5C2E" w:rsidP="00506E09">
      <w:pPr>
        <w:widowControl w:val="0"/>
        <w:tabs>
          <w:tab w:val="num" w:pos="-2127"/>
        </w:tabs>
        <w:autoSpaceDE w:val="0"/>
        <w:ind w:firstLine="709"/>
        <w:contextualSpacing/>
        <w:jc w:val="both"/>
        <w:rPr>
          <w:rFonts w:cs="Times New Roman"/>
        </w:rPr>
      </w:pPr>
      <w:r w:rsidRPr="00965E51">
        <w:rPr>
          <w:rFonts w:cs="Times New Roman"/>
        </w:rPr>
        <w:t>-</w:t>
      </w:r>
      <w:r w:rsidR="00752296" w:rsidRPr="00965E51">
        <w:rPr>
          <w:rFonts w:cs="Times New Roman"/>
        </w:rPr>
        <w:t>Часть</w:t>
      </w:r>
      <w:r w:rsidRPr="00965E51">
        <w:rPr>
          <w:rFonts w:cs="Times New Roman"/>
        </w:rPr>
        <w:t xml:space="preserve"> </w:t>
      </w:r>
      <w:r w:rsidRPr="00965E51">
        <w:rPr>
          <w:rFonts w:cs="Times New Roman"/>
          <w:lang w:val="en-US"/>
        </w:rPr>
        <w:t>I</w:t>
      </w:r>
      <w:r w:rsidR="00316FC1" w:rsidRPr="00965E51">
        <w:rPr>
          <w:rFonts w:cs="Times New Roman"/>
        </w:rPr>
        <w:t xml:space="preserve"> - </w:t>
      </w:r>
      <w:r w:rsidRPr="00965E51">
        <w:rPr>
          <w:rFonts w:cs="Times New Roman"/>
        </w:rPr>
        <w:t>Порядок применения Правил землепользования и застройки и внесения в них</w:t>
      </w:r>
      <w:r w:rsidR="00316FC1" w:rsidRPr="00965E51">
        <w:rPr>
          <w:rFonts w:cs="Times New Roman"/>
        </w:rPr>
        <w:t xml:space="preserve"> изменений</w:t>
      </w:r>
      <w:r w:rsidRPr="00965E51">
        <w:rPr>
          <w:rFonts w:cs="Times New Roman"/>
        </w:rPr>
        <w:t>;</w:t>
      </w:r>
    </w:p>
    <w:p w14:paraId="138D26A3" w14:textId="77777777" w:rsidR="007F5C2E" w:rsidRPr="00965E51" w:rsidRDefault="007F5C2E" w:rsidP="00506E09">
      <w:pPr>
        <w:widowControl w:val="0"/>
        <w:tabs>
          <w:tab w:val="num" w:pos="-2127"/>
        </w:tabs>
        <w:autoSpaceDE w:val="0"/>
        <w:ind w:firstLine="709"/>
        <w:contextualSpacing/>
        <w:jc w:val="both"/>
        <w:rPr>
          <w:rFonts w:cs="Times New Roman"/>
        </w:rPr>
      </w:pPr>
      <w:r w:rsidRPr="00965E51">
        <w:rPr>
          <w:rFonts w:cs="Times New Roman"/>
        </w:rPr>
        <w:t xml:space="preserve">- </w:t>
      </w:r>
      <w:r w:rsidR="00752296" w:rsidRPr="00965E51">
        <w:rPr>
          <w:rFonts w:cs="Times New Roman"/>
        </w:rPr>
        <w:t>Часть</w:t>
      </w:r>
      <w:r w:rsidRPr="00965E51">
        <w:rPr>
          <w:rFonts w:cs="Times New Roman"/>
        </w:rPr>
        <w:t xml:space="preserve"> </w:t>
      </w:r>
      <w:r w:rsidRPr="00965E51">
        <w:rPr>
          <w:rFonts w:cs="Times New Roman"/>
          <w:lang w:val="en-US"/>
        </w:rPr>
        <w:t>II</w:t>
      </w:r>
      <w:r w:rsidRPr="00965E51">
        <w:rPr>
          <w:rFonts w:cs="Times New Roman"/>
        </w:rPr>
        <w:t xml:space="preserve"> - Градостроительные регламенты</w:t>
      </w:r>
    </w:p>
    <w:p w14:paraId="290FF583" w14:textId="77777777" w:rsidR="007F5C2E" w:rsidRPr="00965E51" w:rsidRDefault="00752296" w:rsidP="00506E09">
      <w:pPr>
        <w:widowControl w:val="0"/>
        <w:tabs>
          <w:tab w:val="num" w:pos="-851"/>
          <w:tab w:val="left" w:pos="-426"/>
          <w:tab w:val="left" w:pos="1040"/>
        </w:tabs>
        <w:autoSpaceDE w:val="0"/>
        <w:ind w:firstLine="709"/>
        <w:contextualSpacing/>
        <w:jc w:val="both"/>
        <w:rPr>
          <w:rFonts w:cs="Times New Roman"/>
        </w:rPr>
      </w:pPr>
      <w:r w:rsidRPr="00965E51">
        <w:rPr>
          <w:rFonts w:cs="Times New Roman"/>
        </w:rPr>
        <w:t>Часть</w:t>
      </w:r>
      <w:r w:rsidR="007F5C2E" w:rsidRPr="00965E51">
        <w:rPr>
          <w:rFonts w:cs="Times New Roman"/>
        </w:rPr>
        <w:t xml:space="preserve"> </w:t>
      </w:r>
      <w:r w:rsidR="007F5C2E" w:rsidRPr="00965E51">
        <w:rPr>
          <w:rFonts w:cs="Times New Roman"/>
          <w:lang w:val="en-US"/>
        </w:rPr>
        <w:t>I</w:t>
      </w:r>
      <w:r w:rsidR="00316FC1" w:rsidRPr="00965E51">
        <w:rPr>
          <w:rFonts w:cs="Times New Roman"/>
        </w:rPr>
        <w:t xml:space="preserve"> Правил - </w:t>
      </w:r>
      <w:r w:rsidR="007F5C2E" w:rsidRPr="00965E51">
        <w:rPr>
          <w:rFonts w:cs="Times New Roman"/>
        </w:rPr>
        <w:t>Порядок применения Правил землепользования и застро</w:t>
      </w:r>
      <w:r w:rsidR="00316FC1" w:rsidRPr="00965E51">
        <w:rPr>
          <w:rFonts w:cs="Times New Roman"/>
        </w:rPr>
        <w:t>йки и внесения в них изменений</w:t>
      </w:r>
      <w:r w:rsidR="007F5C2E" w:rsidRPr="00965E51">
        <w:rPr>
          <w:rFonts w:cs="Times New Roman"/>
        </w:rPr>
        <w:t xml:space="preserve"> - представлена в форме текста правовых и процедурных норм, регламентирующих:</w:t>
      </w:r>
    </w:p>
    <w:p w14:paraId="644A6234" w14:textId="77777777" w:rsidR="007F5C2E" w:rsidRPr="00965E51" w:rsidRDefault="007F5C2E" w:rsidP="00752296">
      <w:pPr>
        <w:pStyle w:val="ab"/>
        <w:widowControl w:val="0"/>
        <w:numPr>
          <w:ilvl w:val="0"/>
          <w:numId w:val="10"/>
        </w:numPr>
        <w:tabs>
          <w:tab w:val="num" w:pos="-851"/>
          <w:tab w:val="left" w:pos="-426"/>
          <w:tab w:val="left" w:pos="709"/>
        </w:tabs>
        <w:autoSpaceDE w:val="0"/>
        <w:ind w:left="709" w:hanging="218"/>
        <w:contextualSpacing/>
        <w:jc w:val="both"/>
        <w:rPr>
          <w:rFonts w:cs="Times New Roman"/>
        </w:rPr>
      </w:pPr>
      <w:r w:rsidRPr="00965E51">
        <w:rPr>
          <w:rFonts w:cs="Times New Roman"/>
        </w:rPr>
        <w:t>регулирование землепользования и застройки территории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органами местного самоуправления;</w:t>
      </w:r>
    </w:p>
    <w:p w14:paraId="14A646E6" w14:textId="77777777" w:rsidR="007F5C2E" w:rsidRPr="00965E51" w:rsidRDefault="007F5C2E" w:rsidP="00752296">
      <w:pPr>
        <w:pStyle w:val="ab"/>
        <w:widowControl w:val="0"/>
        <w:numPr>
          <w:ilvl w:val="0"/>
          <w:numId w:val="10"/>
        </w:numPr>
        <w:tabs>
          <w:tab w:val="num" w:pos="-851"/>
          <w:tab w:val="left" w:pos="-426"/>
          <w:tab w:val="left" w:pos="709"/>
        </w:tabs>
        <w:autoSpaceDE w:val="0"/>
        <w:ind w:left="709" w:hanging="218"/>
        <w:contextualSpacing/>
        <w:jc w:val="both"/>
        <w:rPr>
          <w:rFonts w:cs="Times New Roman"/>
        </w:rPr>
      </w:pPr>
      <w:r w:rsidRPr="00965E51">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14:paraId="49FAAF82" w14:textId="77777777" w:rsidR="007F5C2E" w:rsidRPr="00965E51" w:rsidRDefault="007F5C2E" w:rsidP="00752296">
      <w:pPr>
        <w:pStyle w:val="1250"/>
        <w:numPr>
          <w:ilvl w:val="0"/>
          <w:numId w:val="10"/>
        </w:numPr>
        <w:tabs>
          <w:tab w:val="left" w:pos="709"/>
        </w:tabs>
        <w:ind w:left="709" w:hanging="218"/>
        <w:rPr>
          <w:szCs w:val="24"/>
        </w:rPr>
      </w:pPr>
      <w:r w:rsidRPr="00965E51">
        <w:rPr>
          <w:szCs w:val="24"/>
        </w:rPr>
        <w:t>подготовку документации по планировке территории органами местного самоуправления;</w:t>
      </w:r>
    </w:p>
    <w:p w14:paraId="312BF2C8" w14:textId="77777777" w:rsidR="007F5C2E" w:rsidRPr="00965E51" w:rsidRDefault="007F5C2E" w:rsidP="00752296">
      <w:pPr>
        <w:pStyle w:val="1250"/>
        <w:numPr>
          <w:ilvl w:val="0"/>
          <w:numId w:val="10"/>
        </w:numPr>
        <w:tabs>
          <w:tab w:val="left" w:pos="709"/>
        </w:tabs>
        <w:ind w:left="709" w:hanging="218"/>
        <w:rPr>
          <w:szCs w:val="24"/>
        </w:rPr>
      </w:pPr>
      <w:r w:rsidRPr="00965E51">
        <w:rPr>
          <w:szCs w:val="24"/>
        </w:rPr>
        <w:t>проведение публичных слушаний по вопросам землепользования и застройки;</w:t>
      </w:r>
    </w:p>
    <w:p w14:paraId="7E0DB35A" w14:textId="77777777" w:rsidR="007F5C2E" w:rsidRPr="00965E51" w:rsidRDefault="007F5C2E" w:rsidP="00752296">
      <w:pPr>
        <w:pStyle w:val="1250"/>
        <w:numPr>
          <w:ilvl w:val="0"/>
          <w:numId w:val="10"/>
        </w:numPr>
        <w:tabs>
          <w:tab w:val="left" w:pos="709"/>
        </w:tabs>
        <w:ind w:left="709" w:hanging="218"/>
        <w:rPr>
          <w:szCs w:val="24"/>
        </w:rPr>
      </w:pPr>
      <w:r w:rsidRPr="00965E51">
        <w:rPr>
          <w:szCs w:val="24"/>
        </w:rPr>
        <w:t>внесение изменений в Правила землепользования и застройки;</w:t>
      </w:r>
    </w:p>
    <w:p w14:paraId="6EA67595" w14:textId="77777777" w:rsidR="007F5C2E" w:rsidRPr="00965E51" w:rsidRDefault="007F5C2E" w:rsidP="00752296">
      <w:pPr>
        <w:pStyle w:val="1250"/>
        <w:numPr>
          <w:ilvl w:val="0"/>
          <w:numId w:val="10"/>
        </w:numPr>
        <w:tabs>
          <w:tab w:val="left" w:pos="709"/>
        </w:tabs>
        <w:ind w:left="709" w:hanging="218"/>
        <w:rPr>
          <w:szCs w:val="24"/>
        </w:rPr>
      </w:pPr>
      <w:r w:rsidRPr="00965E51">
        <w:rPr>
          <w:szCs w:val="24"/>
        </w:rPr>
        <w:t>регулирование иных вопросов землепользования и застройки.</w:t>
      </w:r>
    </w:p>
    <w:p w14:paraId="02F9D8EF" w14:textId="77777777" w:rsidR="007F5C2E" w:rsidRPr="00965E51" w:rsidRDefault="00752296" w:rsidP="00506E09">
      <w:pPr>
        <w:widowControl w:val="0"/>
        <w:tabs>
          <w:tab w:val="num" w:pos="-851"/>
          <w:tab w:val="left" w:pos="-426"/>
        </w:tabs>
        <w:autoSpaceDE w:val="0"/>
        <w:ind w:firstLine="709"/>
        <w:contextualSpacing/>
        <w:jc w:val="both"/>
        <w:rPr>
          <w:rFonts w:cs="Times New Roman"/>
        </w:rPr>
      </w:pPr>
      <w:r w:rsidRPr="00965E51">
        <w:rPr>
          <w:rFonts w:cs="Times New Roman"/>
        </w:rPr>
        <w:t>Часть</w:t>
      </w:r>
      <w:r w:rsidR="007F5C2E" w:rsidRPr="00965E51">
        <w:rPr>
          <w:rFonts w:cs="Times New Roman"/>
        </w:rPr>
        <w:t xml:space="preserve"> </w:t>
      </w:r>
      <w:r w:rsidR="007F5C2E" w:rsidRPr="00965E51">
        <w:rPr>
          <w:rFonts w:cs="Times New Roman"/>
          <w:lang w:val="en-US"/>
        </w:rPr>
        <w:t>II</w:t>
      </w:r>
      <w:r w:rsidR="00316FC1" w:rsidRPr="00965E51">
        <w:rPr>
          <w:rFonts w:cs="Times New Roman"/>
        </w:rPr>
        <w:t xml:space="preserve"> Правил — Градостроительные регламенты</w:t>
      </w:r>
      <w:r w:rsidR="007F5C2E" w:rsidRPr="00965E51">
        <w:rPr>
          <w:rFonts w:cs="Times New Roman"/>
        </w:rPr>
        <w:t xml:space="preserve">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14:paraId="4603E96B" w14:textId="77777777" w:rsidR="007F5C2E" w:rsidRPr="00965E51" w:rsidRDefault="007F5C2E" w:rsidP="00506E09">
      <w:pPr>
        <w:pStyle w:val="1250"/>
        <w:rPr>
          <w:szCs w:val="24"/>
        </w:rPr>
      </w:pPr>
      <w:r w:rsidRPr="00965E51">
        <w:rPr>
          <w:szCs w:val="24"/>
        </w:rPr>
        <w:lastRenderedPageBreak/>
        <w:t>виды разрешенного использования земельных участков и объектов капитального строительства;</w:t>
      </w:r>
    </w:p>
    <w:p w14:paraId="1F1E883D" w14:textId="77777777" w:rsidR="007F5C2E" w:rsidRPr="00965E51" w:rsidRDefault="007F5C2E" w:rsidP="00506E09">
      <w:pPr>
        <w:pStyle w:val="1250"/>
        <w:rPr>
          <w:szCs w:val="24"/>
        </w:rPr>
      </w:pPr>
      <w:r w:rsidRPr="00965E51">
        <w:rPr>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15D58E2" w14:textId="77777777" w:rsidR="007F5C2E" w:rsidRPr="00965E51" w:rsidRDefault="007F5C2E" w:rsidP="00506E09">
      <w:pPr>
        <w:pStyle w:val="1250"/>
        <w:rPr>
          <w:szCs w:val="24"/>
        </w:rPr>
      </w:pPr>
      <w:r w:rsidRPr="00965E51">
        <w:rPr>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527D64E" w14:textId="77777777" w:rsidR="00A600E4" w:rsidRPr="00965E51" w:rsidRDefault="00A600E4" w:rsidP="00506E09">
      <w:pPr>
        <w:pStyle w:val="1250"/>
        <w:rPr>
          <w:szCs w:val="24"/>
        </w:rPr>
      </w:pPr>
      <w:r w:rsidRPr="00965E51">
        <w:rPr>
          <w:szCs w:val="24"/>
        </w:rPr>
        <w:t>Так же правила землепользования и застройки включают в себя карту градостроительного зонирования.</w:t>
      </w:r>
    </w:p>
    <w:p w14:paraId="04554016" w14:textId="77777777" w:rsidR="007F5C2E" w:rsidRPr="00203FBA" w:rsidRDefault="007F5C2E" w:rsidP="00203FBA">
      <w:pPr>
        <w:pStyle w:val="39"/>
      </w:pPr>
      <w:bookmarkStart w:id="77" w:name="_Toc468262224"/>
      <w:bookmarkStart w:id="78" w:name="_Toc492973633"/>
      <w:bookmarkStart w:id="79" w:name="_Toc529951924"/>
      <w:bookmarkStart w:id="80" w:name="_Toc13730434"/>
      <w:bookmarkStart w:id="81" w:name="_Toc13731572"/>
      <w:bookmarkStart w:id="82" w:name="_Toc37158767"/>
      <w:r w:rsidRPr="00203FBA">
        <w:t>Статья 4. Открытость и доступность информации о землепользовании и застройке</w:t>
      </w:r>
      <w:bookmarkEnd w:id="77"/>
      <w:bookmarkEnd w:id="78"/>
      <w:bookmarkEnd w:id="79"/>
      <w:bookmarkEnd w:id="80"/>
      <w:bookmarkEnd w:id="81"/>
      <w:bookmarkEnd w:id="82"/>
    </w:p>
    <w:p w14:paraId="558845FC"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67F1C503" w14:textId="77777777" w:rsidR="007F5C2E" w:rsidRPr="00965E51" w:rsidRDefault="006F4B58"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Администрация </w:t>
      </w:r>
      <w:r w:rsidR="00373D44" w:rsidRPr="00965E51">
        <w:rPr>
          <w:rFonts w:cs="Times New Roman"/>
        </w:rPr>
        <w:t>сельского поселения</w:t>
      </w:r>
      <w:r w:rsidRPr="00965E51">
        <w:rPr>
          <w:rFonts w:cs="Times New Roman"/>
        </w:rPr>
        <w:t xml:space="preserve"> </w:t>
      </w:r>
      <w:r w:rsidR="007F5C2E" w:rsidRPr="00965E51">
        <w:rPr>
          <w:rFonts w:cs="Times New Roman"/>
        </w:rPr>
        <w:t>обеспечивает возможность ознакомления с настоящими Правилами всем желающим путем:</w:t>
      </w:r>
    </w:p>
    <w:p w14:paraId="411FF695"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публикации Правил;</w:t>
      </w:r>
    </w:p>
    <w:p w14:paraId="02437A97"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помещения Правил в сети Интернет;</w:t>
      </w:r>
    </w:p>
    <w:p w14:paraId="71C298C4"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14:paraId="516B93F6"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14:paraId="27181F68" w14:textId="77777777" w:rsidR="007F5C2E" w:rsidRPr="00BA589B" w:rsidRDefault="007F5C2E" w:rsidP="00203FBA">
      <w:pPr>
        <w:pStyle w:val="39"/>
      </w:pPr>
      <w:bookmarkStart w:id="83" w:name="_Toc468262225"/>
      <w:bookmarkStart w:id="84" w:name="_Toc492973634"/>
      <w:bookmarkStart w:id="85" w:name="_Toc529951925"/>
      <w:bookmarkStart w:id="86" w:name="_Toc13730435"/>
      <w:bookmarkStart w:id="87" w:name="_Toc13731573"/>
      <w:bookmarkStart w:id="88" w:name="_Toc37158768"/>
      <w:r w:rsidRPr="00BA589B">
        <w:t>Статья 5. Ответственность за нарушение Правил землепользования и застройки</w:t>
      </w:r>
      <w:bookmarkEnd w:id="83"/>
      <w:bookmarkEnd w:id="84"/>
      <w:bookmarkEnd w:id="85"/>
      <w:bookmarkEnd w:id="86"/>
      <w:bookmarkEnd w:id="87"/>
      <w:bookmarkEnd w:id="88"/>
    </w:p>
    <w:p w14:paraId="6379A6DB"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За нарушение норм, установленных настоящими Правилами, физические, юридические и должностные лица несут ответственность в соответствии </w:t>
      </w:r>
      <w:r w:rsidR="00FE6D75" w:rsidRPr="00965E51">
        <w:rPr>
          <w:rFonts w:cs="Times New Roman"/>
        </w:rPr>
        <w:t xml:space="preserve">с законодательством Российской Федерации, </w:t>
      </w:r>
      <w:r w:rsidR="00902C84" w:rsidRPr="00965E51">
        <w:rPr>
          <w:rFonts w:cs="Times New Roman"/>
        </w:rPr>
        <w:t>Ростовской области</w:t>
      </w:r>
      <w:r w:rsidR="00FE6D75" w:rsidRPr="00965E51">
        <w:rPr>
          <w:rFonts w:cs="Times New Roman"/>
        </w:rPr>
        <w:t>, иными нормативными правовыми актами.</w:t>
      </w:r>
    </w:p>
    <w:p w14:paraId="4D0303BD" w14:textId="77777777" w:rsidR="007F5C2E" w:rsidRPr="00BA589B" w:rsidRDefault="007F5C2E" w:rsidP="00203FBA">
      <w:pPr>
        <w:pStyle w:val="39"/>
      </w:pPr>
      <w:bookmarkStart w:id="89" w:name="_Toc468262226"/>
      <w:bookmarkStart w:id="90" w:name="_Toc492973635"/>
      <w:bookmarkStart w:id="91" w:name="_Toc529951926"/>
      <w:bookmarkStart w:id="92" w:name="_Toc13730436"/>
      <w:bookmarkStart w:id="93" w:name="_Toc13731574"/>
      <w:bookmarkStart w:id="94" w:name="_Toc37158769"/>
      <w:r w:rsidRPr="00BA589B">
        <w:t>Статья 6. Общие положения, относящиеся к ранее возникшим правам</w:t>
      </w:r>
      <w:bookmarkEnd w:id="89"/>
      <w:bookmarkEnd w:id="90"/>
      <w:bookmarkEnd w:id="91"/>
      <w:bookmarkEnd w:id="92"/>
      <w:bookmarkEnd w:id="93"/>
      <w:bookmarkEnd w:id="94"/>
    </w:p>
    <w:p w14:paraId="07B33DE2" w14:textId="77777777" w:rsidR="007F5C2E" w:rsidRPr="00965E51" w:rsidRDefault="007F5C2E" w:rsidP="00506E09">
      <w:pPr>
        <w:pStyle w:val="1250"/>
        <w:rPr>
          <w:szCs w:val="24"/>
        </w:rPr>
      </w:pPr>
      <w:r w:rsidRPr="00965E51">
        <w:rPr>
          <w:szCs w:val="24"/>
        </w:rPr>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14:paraId="0259C0E0" w14:textId="77777777" w:rsidR="007F5C2E" w:rsidRPr="00965E51" w:rsidRDefault="007F5C2E" w:rsidP="00506E09">
      <w:pPr>
        <w:pStyle w:val="1250"/>
        <w:rPr>
          <w:szCs w:val="24"/>
        </w:rPr>
      </w:pPr>
      <w:r w:rsidRPr="00965E51">
        <w:rPr>
          <w:szCs w:val="24"/>
        </w:rPr>
        <w:t xml:space="preserve">2. Принятые до введения в действие настоящих Правил нормативные правовые </w:t>
      </w:r>
      <w:r w:rsidR="006F4B58" w:rsidRPr="00965E51">
        <w:rPr>
          <w:szCs w:val="24"/>
        </w:rPr>
        <w:t xml:space="preserve">акты </w:t>
      </w:r>
      <w:r w:rsidR="00373D44" w:rsidRPr="00965E51">
        <w:rPr>
          <w:szCs w:val="24"/>
        </w:rPr>
        <w:t>сельского поселения</w:t>
      </w:r>
      <w:r w:rsidR="006F4B58" w:rsidRPr="00965E51">
        <w:rPr>
          <w:szCs w:val="24"/>
        </w:rPr>
        <w:t xml:space="preserve"> </w:t>
      </w:r>
      <w:r w:rsidRPr="00965E51">
        <w:rPr>
          <w:szCs w:val="24"/>
        </w:rPr>
        <w:t>по вопросам землепользования и застройки применяются в части, не противоречащей настоящим Правилам.</w:t>
      </w:r>
    </w:p>
    <w:p w14:paraId="48490693" w14:textId="77777777" w:rsidR="007F5C2E" w:rsidRPr="00965E51" w:rsidRDefault="007F5C2E" w:rsidP="00506E09">
      <w:pPr>
        <w:pStyle w:val="1250"/>
        <w:rPr>
          <w:szCs w:val="24"/>
        </w:rPr>
      </w:pPr>
      <w:r w:rsidRPr="00965E51">
        <w:rPr>
          <w:szCs w:val="24"/>
        </w:rPr>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14:paraId="348E0DE5" w14:textId="77777777" w:rsidR="007F5C2E" w:rsidRPr="00965E51" w:rsidRDefault="007F5C2E" w:rsidP="00506E09">
      <w:pPr>
        <w:pStyle w:val="1250"/>
        <w:rPr>
          <w:szCs w:val="24"/>
        </w:rPr>
      </w:pPr>
      <w:r w:rsidRPr="00965E51">
        <w:rPr>
          <w:szCs w:val="24"/>
        </w:rPr>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14:paraId="48B7E887" w14:textId="77777777" w:rsidR="007F5C2E" w:rsidRPr="00965E51" w:rsidRDefault="007F5C2E" w:rsidP="00506E09">
      <w:pPr>
        <w:pStyle w:val="1250"/>
        <w:rPr>
          <w:szCs w:val="24"/>
        </w:rPr>
      </w:pPr>
      <w:r w:rsidRPr="00965E51">
        <w:rPr>
          <w:szCs w:val="24"/>
        </w:rPr>
        <w:t>1) имеют вид, виды использования, которые не поименованы как разрешенные для соответствующих территориальных зон;</w:t>
      </w:r>
    </w:p>
    <w:p w14:paraId="526050D1" w14:textId="77777777" w:rsidR="007F5C2E" w:rsidRPr="00965E51" w:rsidRDefault="007F5C2E" w:rsidP="00506E09">
      <w:pPr>
        <w:pStyle w:val="1250"/>
        <w:rPr>
          <w:szCs w:val="24"/>
        </w:rPr>
      </w:pPr>
      <w:r w:rsidRPr="00965E51">
        <w:rPr>
          <w:szCs w:val="24"/>
        </w:rPr>
        <w:lastRenderedPageBreak/>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14:paraId="54095098" w14:textId="77777777" w:rsidR="007F5C2E" w:rsidRPr="00965E51" w:rsidRDefault="007F5C2E" w:rsidP="00506E09">
      <w:pPr>
        <w:pStyle w:val="1250"/>
        <w:rPr>
          <w:szCs w:val="24"/>
        </w:rPr>
      </w:pPr>
      <w:r w:rsidRPr="00965E51">
        <w:rPr>
          <w:szCs w:val="24"/>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14:paraId="0465BBED" w14:textId="77777777" w:rsidR="007F5C2E" w:rsidRPr="00965E51" w:rsidRDefault="007F5C2E" w:rsidP="00506E09">
      <w:pPr>
        <w:pStyle w:val="1250"/>
        <w:rPr>
          <w:szCs w:val="24"/>
        </w:rPr>
      </w:pPr>
      <w:r w:rsidRPr="00965E51">
        <w:rPr>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14:paraId="4DE72B5E" w14:textId="77777777" w:rsidR="007F5C2E" w:rsidRPr="00965E51" w:rsidRDefault="007F5C2E" w:rsidP="00506E09">
      <w:pPr>
        <w:pStyle w:val="1250"/>
        <w:rPr>
          <w:szCs w:val="24"/>
        </w:rPr>
      </w:pPr>
      <w:r w:rsidRPr="00965E51">
        <w:rPr>
          <w:szCs w:val="24"/>
        </w:rPr>
        <w:t xml:space="preserve">5. Правовым актом </w:t>
      </w:r>
      <w:r w:rsidR="006F4B58" w:rsidRPr="00965E51">
        <w:rPr>
          <w:szCs w:val="24"/>
        </w:rPr>
        <w:t xml:space="preserve">главы </w:t>
      </w:r>
      <w:r w:rsidR="00373D44" w:rsidRPr="00965E51">
        <w:rPr>
          <w:szCs w:val="24"/>
        </w:rPr>
        <w:t>сельского поселения</w:t>
      </w:r>
      <w:r w:rsidR="006F4B58" w:rsidRPr="00965E51">
        <w:rPr>
          <w:szCs w:val="24"/>
        </w:rPr>
        <w:t xml:space="preserve"> </w:t>
      </w:r>
      <w:r w:rsidRPr="00965E51">
        <w:rPr>
          <w:szCs w:val="24"/>
        </w:rPr>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14:paraId="38779ECC" w14:textId="77777777" w:rsidR="007F5C2E" w:rsidRPr="00BA589B" w:rsidRDefault="007F5C2E" w:rsidP="00203FBA">
      <w:pPr>
        <w:pStyle w:val="39"/>
      </w:pPr>
      <w:bookmarkStart w:id="95" w:name="_Toc468262227"/>
      <w:bookmarkStart w:id="96" w:name="_Toc492973636"/>
      <w:bookmarkStart w:id="97" w:name="_Toc529951927"/>
      <w:bookmarkStart w:id="98" w:name="_Toc13730437"/>
      <w:bookmarkStart w:id="99" w:name="_Toc13731575"/>
      <w:bookmarkStart w:id="100" w:name="_Toc37158770"/>
      <w:r w:rsidRPr="00BA589B">
        <w:t xml:space="preserve">Статья 7. </w:t>
      </w:r>
      <w:bookmarkEnd w:id="95"/>
      <w:bookmarkEnd w:id="96"/>
      <w:bookmarkEnd w:id="97"/>
      <w:bookmarkEnd w:id="98"/>
      <w:bookmarkEnd w:id="99"/>
      <w:r w:rsidR="00CE18A0" w:rsidRPr="00CE18A0">
        <w:t>Использование и застройка земельных участков, на которые распространяется действие градостроительных регламентов</w:t>
      </w:r>
      <w:bookmarkEnd w:id="100"/>
    </w:p>
    <w:p w14:paraId="6013D64B" w14:textId="77777777" w:rsidR="00CE18A0" w:rsidRPr="00965E51" w:rsidRDefault="00CE18A0" w:rsidP="00CE18A0">
      <w:pPr>
        <w:pStyle w:val="1250"/>
        <w:rPr>
          <w:szCs w:val="24"/>
        </w:rPr>
      </w:pPr>
      <w:bookmarkStart w:id="101" w:name="_Toc468262228"/>
      <w:bookmarkStart w:id="102" w:name="_Toc492973637"/>
      <w:bookmarkStart w:id="103" w:name="_Toc529951928"/>
      <w:bookmarkStart w:id="104" w:name="_Toc13730438"/>
      <w:bookmarkStart w:id="105" w:name="_Toc13731576"/>
      <w:r w:rsidRPr="00965E51">
        <w:rPr>
          <w:szCs w:val="24"/>
        </w:rPr>
        <w:t xml:space="preserve">1. Использование и застройка земельных участков на территории </w:t>
      </w:r>
      <w:proofErr w:type="spellStart"/>
      <w:r w:rsidR="004B79AC">
        <w:rPr>
          <w:szCs w:val="24"/>
        </w:rPr>
        <w:t>Саркеловского</w:t>
      </w:r>
      <w:proofErr w:type="spellEnd"/>
      <w:r w:rsidR="00902C84" w:rsidRPr="00965E51">
        <w:rPr>
          <w:szCs w:val="24"/>
        </w:rPr>
        <w:t xml:space="preserve"> сельского поселения </w:t>
      </w:r>
      <w:r w:rsidR="00CA6C02" w:rsidRPr="00965E51">
        <w:rPr>
          <w:szCs w:val="24"/>
        </w:rPr>
        <w:t>Цимлянского</w:t>
      </w:r>
      <w:r w:rsidR="00902C84" w:rsidRPr="00965E51">
        <w:rPr>
          <w:szCs w:val="24"/>
        </w:rPr>
        <w:t xml:space="preserve"> района</w:t>
      </w:r>
      <w:r w:rsidRPr="00965E51">
        <w:rPr>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w:t>
      </w:r>
    </w:p>
    <w:p w14:paraId="7410E172" w14:textId="77777777" w:rsidR="00CE18A0" w:rsidRPr="00965E51" w:rsidRDefault="00CE18A0" w:rsidP="00CE18A0">
      <w:pPr>
        <w:pStyle w:val="1250"/>
        <w:rPr>
          <w:szCs w:val="24"/>
        </w:rPr>
      </w:pPr>
      <w:r w:rsidRPr="00965E51">
        <w:rPr>
          <w:szCs w:val="24"/>
        </w:rPr>
        <w:t>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14:paraId="46A5C953" w14:textId="77777777" w:rsidR="00CE18A0" w:rsidRPr="00965E51" w:rsidRDefault="00CE18A0" w:rsidP="00CE18A0">
      <w:pPr>
        <w:pStyle w:val="1250"/>
        <w:rPr>
          <w:szCs w:val="24"/>
        </w:rPr>
      </w:pPr>
      <w:r w:rsidRPr="00965E51">
        <w:rPr>
          <w:szCs w:val="24"/>
        </w:rPr>
        <w:t>- видами разрешенного использования земельных участков и объектов капитального строительства;</w:t>
      </w:r>
    </w:p>
    <w:p w14:paraId="6129592E" w14:textId="77777777" w:rsidR="00CE18A0" w:rsidRPr="00965E51" w:rsidRDefault="00CE18A0" w:rsidP="00CE18A0">
      <w:pPr>
        <w:pStyle w:val="1250"/>
        <w:rPr>
          <w:szCs w:val="24"/>
        </w:rPr>
      </w:pPr>
      <w:bookmarkStart w:id="106" w:name="_Toc278876129"/>
      <w:bookmarkStart w:id="107" w:name="_Toc278961969"/>
      <w:r w:rsidRPr="00965E51">
        <w:rPr>
          <w:szCs w:val="24"/>
        </w:rPr>
        <w:t>- предельными размерами земельных участков и предельными параметрами разрешенного строительства, реконструкции объектов капитального строительства;</w:t>
      </w:r>
      <w:bookmarkEnd w:id="106"/>
      <w:bookmarkEnd w:id="107"/>
    </w:p>
    <w:p w14:paraId="0A4F265C" w14:textId="77777777" w:rsidR="00CE18A0" w:rsidRPr="00965E51" w:rsidRDefault="00CE18A0" w:rsidP="00CE18A0">
      <w:pPr>
        <w:pStyle w:val="1250"/>
        <w:rPr>
          <w:szCs w:val="24"/>
        </w:rPr>
      </w:pPr>
      <w:bookmarkStart w:id="108" w:name="_Toc278876130"/>
      <w:bookmarkStart w:id="109" w:name="_Toc278961970"/>
      <w:r w:rsidRPr="00965E51">
        <w:rPr>
          <w:szCs w:val="24"/>
        </w:rPr>
        <w:t xml:space="preserve">- ограничениями использования земельных участков и объектов капитального строительства, установленными в соответствии с нормативными правовыми актами и иной нормативно-технической документацией Российской Федерации, </w:t>
      </w:r>
      <w:r w:rsidR="00902C84" w:rsidRPr="00965E51">
        <w:rPr>
          <w:szCs w:val="24"/>
        </w:rPr>
        <w:t>Ростовской области</w:t>
      </w:r>
      <w:r w:rsidRPr="00965E51">
        <w:rPr>
          <w:szCs w:val="24"/>
        </w:rPr>
        <w:t xml:space="preserve"> и </w:t>
      </w:r>
      <w:r w:rsidR="00045A30">
        <w:rPr>
          <w:szCs w:val="24"/>
        </w:rPr>
        <w:t>Цимлянского района</w:t>
      </w:r>
      <w:r w:rsidRPr="00965E51">
        <w:rPr>
          <w:szCs w:val="24"/>
        </w:rPr>
        <w:t>.</w:t>
      </w:r>
      <w:bookmarkEnd w:id="108"/>
      <w:bookmarkEnd w:id="109"/>
    </w:p>
    <w:p w14:paraId="197F5970" w14:textId="77777777" w:rsidR="00CE18A0" w:rsidRPr="00965E51" w:rsidRDefault="00CE18A0" w:rsidP="00CE18A0">
      <w:pPr>
        <w:pStyle w:val="1250"/>
        <w:rPr>
          <w:szCs w:val="24"/>
        </w:rPr>
      </w:pPr>
      <w:bookmarkStart w:id="110" w:name="_Toc278876131"/>
      <w:bookmarkStart w:id="111" w:name="_Toc278961971"/>
      <w:r w:rsidRPr="00965E51">
        <w:rPr>
          <w:szCs w:val="24"/>
        </w:rPr>
        <w:t>3. При осуществлении использования и застройки земельных участков положения и требования градостроительных регламентов, содержащихся в Правилах, обязательны для соблюдения наряду с техническими регламентами,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bookmarkEnd w:id="110"/>
      <w:bookmarkEnd w:id="111"/>
    </w:p>
    <w:p w14:paraId="4596D223" w14:textId="77777777" w:rsidR="007F5C2E" w:rsidRPr="00BA589B" w:rsidRDefault="007F5C2E" w:rsidP="00203FBA">
      <w:pPr>
        <w:pStyle w:val="39"/>
      </w:pPr>
      <w:bookmarkStart w:id="112" w:name="_Toc37158771"/>
      <w:r w:rsidRPr="00BA589B">
        <w:t>Статья 8. Градостроительное зонирование территории и установление градостроительных регламентов</w:t>
      </w:r>
      <w:bookmarkEnd w:id="101"/>
      <w:bookmarkEnd w:id="102"/>
      <w:bookmarkEnd w:id="103"/>
      <w:bookmarkEnd w:id="104"/>
      <w:bookmarkEnd w:id="105"/>
      <w:bookmarkEnd w:id="112"/>
    </w:p>
    <w:p w14:paraId="46086840" w14:textId="77777777" w:rsidR="007F5C2E" w:rsidRPr="00965E51" w:rsidRDefault="007F5C2E" w:rsidP="00506E09">
      <w:pPr>
        <w:pStyle w:val="1250"/>
        <w:rPr>
          <w:szCs w:val="24"/>
        </w:rPr>
      </w:pPr>
      <w:r w:rsidRPr="00965E51">
        <w:rPr>
          <w:szCs w:val="24"/>
        </w:rPr>
        <w:t>1. На территории</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rsidRPr="00965E51">
        <w:rPr>
          <w:szCs w:val="24"/>
        </w:rPr>
        <w:t xml:space="preserve"> </w:t>
      </w:r>
      <w:r w:rsidR="00373D44" w:rsidRPr="00965E51">
        <w:rPr>
          <w:szCs w:val="24"/>
        </w:rPr>
        <w:t>сельского поселения</w:t>
      </w:r>
      <w:r w:rsidR="006F4B58" w:rsidRPr="00965E51">
        <w:rPr>
          <w:szCs w:val="24"/>
        </w:rPr>
        <w:t xml:space="preserve"> </w:t>
      </w:r>
      <w:r w:rsidRPr="00965E51">
        <w:rPr>
          <w:szCs w:val="24"/>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14:paraId="4B94296E"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Градостроительное зонирование выполнено с учетом положений о территориальном планировании, содержащихся в документах территориального </w:t>
      </w:r>
      <w:r w:rsidRPr="00965E51">
        <w:rPr>
          <w:rFonts w:cs="Times New Roman"/>
        </w:rPr>
        <w:lastRenderedPageBreak/>
        <w:t>планирования</w:t>
      </w:r>
      <w:r w:rsidR="006F4B58" w:rsidRPr="00965E51">
        <w:rPr>
          <w:rFonts w:cs="Times New Roman"/>
        </w:rPr>
        <w:t xml:space="preserve"> </w:t>
      </w:r>
      <w:r w:rsidR="00373D44" w:rsidRPr="00965E51">
        <w:rPr>
          <w:rFonts w:cs="Times New Roman"/>
        </w:rPr>
        <w:t>сельского поселения</w:t>
      </w:r>
      <w:r w:rsidRPr="00965E51">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14:paraId="0E06340F"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2. Границы зон на карте градостроительного зонирования устанавливаются по:</w:t>
      </w:r>
    </w:p>
    <w:p w14:paraId="1F07E7C9"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1) линиям магистралей, улиц, проездов, разделяющим транспортные потоки противоположных направлений;</w:t>
      </w:r>
    </w:p>
    <w:p w14:paraId="0D53D6AD"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2) красным линиям;</w:t>
      </w:r>
    </w:p>
    <w:p w14:paraId="645F575A"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3) границам земельных участков;</w:t>
      </w:r>
    </w:p>
    <w:p w14:paraId="38A713DA"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4) границам населенных пунктов в пределах муниципальных образований;</w:t>
      </w:r>
    </w:p>
    <w:p w14:paraId="7CB16B35"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5) границам муниципальных образований;</w:t>
      </w:r>
    </w:p>
    <w:p w14:paraId="3D6AC85D"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6) естественным границам природных объектов;</w:t>
      </w:r>
    </w:p>
    <w:p w14:paraId="44957838"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7) иным границам.</w:t>
      </w:r>
    </w:p>
    <w:p w14:paraId="3531CD6B"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3. Для каждой территориальной зоны устанавливаются градостроительные регламенты.</w:t>
      </w:r>
    </w:p>
    <w:p w14:paraId="52A249E0" w14:textId="77777777" w:rsidR="007F5C2E" w:rsidRPr="00965E51" w:rsidRDefault="007F5C2E" w:rsidP="00506E09">
      <w:pPr>
        <w:widowControl w:val="0"/>
        <w:tabs>
          <w:tab w:val="num" w:pos="-851"/>
          <w:tab w:val="left" w:pos="-426"/>
          <w:tab w:val="left" w:pos="851"/>
        </w:tabs>
        <w:autoSpaceDE w:val="0"/>
        <w:ind w:firstLine="709"/>
        <w:contextualSpacing/>
        <w:jc w:val="both"/>
        <w:rPr>
          <w:rFonts w:cs="Times New Roman"/>
        </w:rPr>
      </w:pPr>
      <w:r w:rsidRPr="00965E51">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14:paraId="36F90592"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14:paraId="0A577ACC" w14:textId="77777777"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w:t>
      </w:r>
      <w:r w:rsidR="00255144" w:rsidRPr="00965E51">
        <w:rPr>
          <w:rFonts w:eastAsia="Arial" w:cs="Times New Roman"/>
        </w:rPr>
        <w:t>нитарных норм, правил</w:t>
      </w:r>
      <w:r w:rsidRPr="00965E51">
        <w:rPr>
          <w:rFonts w:eastAsia="Arial" w:cs="Times New Roman"/>
        </w:rPr>
        <w:t xml:space="preserve"> и ограничений, установленных настоящи</w:t>
      </w:r>
      <w:r w:rsidR="00BD4E88" w:rsidRPr="00965E51">
        <w:rPr>
          <w:rFonts w:eastAsia="Arial" w:cs="Times New Roman"/>
        </w:rPr>
        <w:t>ми</w:t>
      </w:r>
      <w:r w:rsidRPr="00965E51">
        <w:rPr>
          <w:rFonts w:eastAsia="Arial" w:cs="Times New Roman"/>
        </w:rPr>
        <w:t xml:space="preserve"> Правил</w:t>
      </w:r>
      <w:r w:rsidR="00BD4E88" w:rsidRPr="00965E51">
        <w:rPr>
          <w:rFonts w:eastAsia="Arial" w:cs="Times New Roman"/>
        </w:rPr>
        <w:t>ами</w:t>
      </w:r>
      <w:r w:rsidRPr="00965E51">
        <w:rPr>
          <w:rFonts w:eastAsia="Arial" w:cs="Times New Roman"/>
        </w:rPr>
        <w:t>.</w:t>
      </w:r>
    </w:p>
    <w:p w14:paraId="590EA5E5" w14:textId="77777777" w:rsidR="007F5C2E" w:rsidRPr="00965E51" w:rsidRDefault="007F5C2E" w:rsidP="00506E09">
      <w:pPr>
        <w:widowControl w:val="0"/>
        <w:tabs>
          <w:tab w:val="num" w:pos="-851"/>
          <w:tab w:val="left" w:pos="-426"/>
          <w:tab w:val="left" w:pos="851"/>
        </w:tabs>
        <w:autoSpaceDE w:val="0"/>
        <w:ind w:firstLine="709"/>
        <w:contextualSpacing/>
        <w:jc w:val="both"/>
        <w:rPr>
          <w:rFonts w:cs="Times New Roman"/>
        </w:rPr>
      </w:pPr>
      <w:r w:rsidRPr="00965E51">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14:paraId="21FF2E77" w14:textId="77777777"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14:paraId="55A650C3" w14:textId="77777777"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14:paraId="68753842" w14:textId="77777777"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3FC19A2"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14:paraId="29705E01" w14:textId="77777777"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14:paraId="56D31378" w14:textId="77777777" w:rsidR="007F5C2E" w:rsidRPr="00965E51" w:rsidRDefault="007F5C2E" w:rsidP="00506E09">
      <w:pPr>
        <w:tabs>
          <w:tab w:val="num" w:pos="-851"/>
          <w:tab w:val="left" w:pos="-426"/>
        </w:tabs>
        <w:autoSpaceDE w:val="0"/>
        <w:ind w:firstLine="709"/>
        <w:contextualSpacing/>
        <w:jc w:val="both"/>
        <w:rPr>
          <w:rFonts w:eastAsia="Arial" w:cs="Times New Roman"/>
        </w:rPr>
      </w:pPr>
      <w:r w:rsidRPr="00965E51">
        <w:rPr>
          <w:rFonts w:eastAsia="Arial" w:cs="Times New Roman"/>
        </w:rPr>
        <w:t xml:space="preserve">6. В соответствии с Градостроительным </w:t>
      </w:r>
      <w:r w:rsidR="0089260D" w:rsidRPr="00965E51">
        <w:rPr>
          <w:rFonts w:eastAsia="Arial" w:cs="Times New Roman"/>
        </w:rPr>
        <w:t>Кодексом</w:t>
      </w:r>
      <w:r w:rsidRPr="00965E51">
        <w:rPr>
          <w:rFonts w:eastAsia="Arial" w:cs="Times New Roman"/>
        </w:rPr>
        <w:t xml:space="preserve"> </w:t>
      </w:r>
      <w:r w:rsidR="0089260D" w:rsidRPr="00965E51">
        <w:rPr>
          <w:rFonts w:eastAsia="Arial" w:cs="Times New Roman"/>
        </w:rPr>
        <w:t>РФ</w:t>
      </w:r>
      <w:r w:rsidRPr="00965E51">
        <w:rPr>
          <w:rFonts w:eastAsia="Arial" w:cs="Times New Roman"/>
        </w:rPr>
        <w:t xml:space="preserve"> действие градостроительных регламентов не распространяется на земельные участки:</w:t>
      </w:r>
    </w:p>
    <w:p w14:paraId="7A9ECAE4" w14:textId="77777777" w:rsidR="007F5C2E" w:rsidRPr="00965E51" w:rsidRDefault="007F5C2E" w:rsidP="00506E09">
      <w:pPr>
        <w:tabs>
          <w:tab w:val="num" w:pos="-851"/>
          <w:tab w:val="left" w:pos="-426"/>
        </w:tabs>
        <w:autoSpaceDE w:val="0"/>
        <w:ind w:firstLine="709"/>
        <w:contextualSpacing/>
        <w:jc w:val="both"/>
        <w:rPr>
          <w:rFonts w:eastAsia="Arial" w:cs="Times New Roman"/>
        </w:rPr>
      </w:pPr>
      <w:r w:rsidRPr="00965E51">
        <w:rPr>
          <w:rFonts w:eastAsia="Arial" w:cs="Times New Roman"/>
        </w:rPr>
        <w:lastRenderedPageBreak/>
        <w:t xml:space="preserve">1) </w:t>
      </w:r>
      <w:r w:rsidRPr="00965E51">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3" w:history="1">
        <w:r w:rsidRPr="00965E51">
          <w:rPr>
            <w:rFonts w:cs="Times New Roman"/>
            <w:lang w:eastAsia="ru-RU"/>
          </w:rPr>
          <w:t>законодательством</w:t>
        </w:r>
      </w:hyperlink>
      <w:r w:rsidRPr="00965E51">
        <w:rPr>
          <w:rFonts w:cs="Times New Roman"/>
          <w:lang w:eastAsia="ru-RU"/>
        </w:rPr>
        <w:t xml:space="preserve"> Российской Федерации об охране объектов культурного наследия</w:t>
      </w:r>
      <w:r w:rsidRPr="00965E51">
        <w:rPr>
          <w:rFonts w:eastAsia="Arial" w:cs="Times New Roman"/>
        </w:rPr>
        <w:t>;</w:t>
      </w:r>
    </w:p>
    <w:p w14:paraId="38DA8709" w14:textId="77777777"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2) в границах территорий общего пользования;</w:t>
      </w:r>
    </w:p>
    <w:p w14:paraId="327B4800" w14:textId="77777777"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3) предназначенные для размещения линейных объектов и (или) занятые линейными объектами;</w:t>
      </w:r>
    </w:p>
    <w:p w14:paraId="3E85F8C6" w14:textId="77777777" w:rsidR="007F5C2E" w:rsidRPr="00965E51" w:rsidRDefault="007F5C2E" w:rsidP="00506E09">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4) предоставленные для добычи полезных ископаемых.</w:t>
      </w:r>
    </w:p>
    <w:p w14:paraId="34A5966D" w14:textId="77777777" w:rsidR="007F5C2E" w:rsidRPr="00965E51" w:rsidRDefault="007F5C2E" w:rsidP="00506E09">
      <w:pPr>
        <w:tabs>
          <w:tab w:val="num" w:pos="-851"/>
          <w:tab w:val="left" w:pos="-426"/>
        </w:tabs>
        <w:autoSpaceDE w:val="0"/>
        <w:ind w:firstLine="709"/>
        <w:contextualSpacing/>
        <w:jc w:val="both"/>
        <w:rPr>
          <w:rFonts w:cs="Times New Roman"/>
          <w:lang w:eastAsia="ru-RU"/>
        </w:rPr>
      </w:pPr>
      <w:r w:rsidRPr="00965E51">
        <w:rPr>
          <w:rFonts w:cs="Times New Roman"/>
          <w:lang w:eastAsia="ru-RU"/>
        </w:rPr>
        <w:t xml:space="preserve">9. В соответствии с Градостроительным </w:t>
      </w:r>
      <w:r w:rsidR="0089260D" w:rsidRPr="00965E51">
        <w:rPr>
          <w:rFonts w:cs="Times New Roman"/>
          <w:lang w:eastAsia="ru-RU"/>
        </w:rPr>
        <w:t>Кодексом</w:t>
      </w:r>
      <w:r w:rsidRPr="00965E51">
        <w:rPr>
          <w:rFonts w:cs="Times New Roman"/>
          <w:lang w:eastAsia="ru-RU"/>
        </w:rPr>
        <w:t xml:space="preserve"> </w:t>
      </w:r>
      <w:r w:rsidR="0089260D" w:rsidRPr="00965E51">
        <w:rPr>
          <w:rFonts w:cs="Times New Roman"/>
          <w:lang w:eastAsia="ru-RU"/>
        </w:rPr>
        <w:t>РФ</w:t>
      </w:r>
      <w:r w:rsidRPr="00965E51">
        <w:rPr>
          <w:rFonts w:cs="Times New Roman"/>
          <w:lang w:eastAsia="ru-RU"/>
        </w:rPr>
        <w:t xml:space="preserve">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4F88ACE9"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10. На территории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установлены следующие зоны с особыми условиями использования территорий:</w:t>
      </w:r>
    </w:p>
    <w:p w14:paraId="495E5444" w14:textId="77777777" w:rsidR="00B4024C" w:rsidRPr="00B532A1" w:rsidRDefault="00B4024C" w:rsidP="00B4024C">
      <w:pPr>
        <w:pStyle w:val="ab"/>
        <w:widowControl w:val="0"/>
        <w:numPr>
          <w:ilvl w:val="0"/>
          <w:numId w:val="17"/>
        </w:numPr>
        <w:tabs>
          <w:tab w:val="num" w:pos="-851"/>
          <w:tab w:val="left" w:pos="-426"/>
        </w:tabs>
        <w:autoSpaceDE w:val="0"/>
        <w:ind w:left="0" w:firstLine="426"/>
        <w:contextualSpacing/>
        <w:jc w:val="both"/>
        <w:rPr>
          <w:rFonts w:eastAsia="Arial" w:cs="Times New Roman"/>
          <w:i/>
        </w:rPr>
      </w:pPr>
      <w:r w:rsidRPr="00B532A1">
        <w:rPr>
          <w:rFonts w:eastAsia="Arial" w:cs="Times New Roman"/>
          <w:i/>
        </w:rPr>
        <w:t>С</w:t>
      </w:r>
      <w:r w:rsidR="00FE6D75" w:rsidRPr="00B532A1">
        <w:rPr>
          <w:rFonts w:eastAsia="Arial" w:cs="Times New Roman"/>
          <w:i/>
        </w:rPr>
        <w:t>анитарно-защитная зона предприятий, сооружений и иных объектов</w:t>
      </w:r>
      <w:r w:rsidRPr="00B532A1">
        <w:rPr>
          <w:rFonts w:eastAsia="Arial" w:cs="Times New Roman"/>
          <w:i/>
        </w:rPr>
        <w:t>.</w:t>
      </w:r>
    </w:p>
    <w:p w14:paraId="42D38494" w14:textId="77777777" w:rsidR="00B4024C" w:rsidRPr="00B532A1" w:rsidRDefault="00B4024C" w:rsidP="00B4024C">
      <w:pPr>
        <w:pStyle w:val="ab"/>
        <w:widowControl w:val="0"/>
        <w:numPr>
          <w:ilvl w:val="0"/>
          <w:numId w:val="17"/>
        </w:numPr>
        <w:tabs>
          <w:tab w:val="num" w:pos="-851"/>
          <w:tab w:val="left" w:pos="-426"/>
        </w:tabs>
        <w:autoSpaceDE w:val="0"/>
        <w:ind w:left="0" w:firstLine="426"/>
        <w:contextualSpacing/>
        <w:jc w:val="both"/>
        <w:rPr>
          <w:rFonts w:eastAsia="Arial" w:cs="Times New Roman"/>
          <w:i/>
        </w:rPr>
      </w:pPr>
      <w:r w:rsidRPr="00B532A1">
        <w:rPr>
          <w:rFonts w:eastAsia="Arial" w:cs="Times New Roman"/>
          <w:i/>
        </w:rPr>
        <w:t>Охранная зона нефтепроводов, газопроводов и систем газоснабжения,</w:t>
      </w:r>
      <w:r w:rsidR="00A04D11" w:rsidRPr="00B532A1">
        <w:rPr>
          <w:rFonts w:eastAsia="Arial" w:cs="Times New Roman"/>
          <w:i/>
        </w:rPr>
        <w:t xml:space="preserve"> </w:t>
      </w:r>
      <w:r w:rsidRPr="00B532A1">
        <w:rPr>
          <w:rFonts w:eastAsia="Arial" w:cs="Times New Roman"/>
          <w:i/>
        </w:rPr>
        <w:t>объектов электросетевого хозяйства, линий и сооружений связи.</w:t>
      </w:r>
    </w:p>
    <w:p w14:paraId="4791ED5E" w14:textId="77777777" w:rsidR="00B4024C" w:rsidRPr="00B532A1" w:rsidRDefault="00B4024C" w:rsidP="00B4024C">
      <w:pPr>
        <w:pStyle w:val="ab"/>
        <w:widowControl w:val="0"/>
        <w:numPr>
          <w:ilvl w:val="0"/>
          <w:numId w:val="17"/>
        </w:numPr>
        <w:tabs>
          <w:tab w:val="num" w:pos="-851"/>
          <w:tab w:val="left" w:pos="-426"/>
        </w:tabs>
        <w:autoSpaceDE w:val="0"/>
        <w:ind w:left="0" w:firstLine="426"/>
        <w:contextualSpacing/>
        <w:jc w:val="both"/>
        <w:rPr>
          <w:rFonts w:eastAsia="Arial" w:cs="Times New Roman"/>
          <w:i/>
        </w:rPr>
      </w:pPr>
      <w:r w:rsidRPr="00B532A1">
        <w:rPr>
          <w:rFonts w:eastAsia="Arial" w:cs="Times New Roman"/>
          <w:i/>
        </w:rPr>
        <w:t>Первый пояс зоны санитарной охраны источника водоснабжения.</w:t>
      </w:r>
    </w:p>
    <w:p w14:paraId="444C138D" w14:textId="77777777" w:rsidR="00B4024C" w:rsidRPr="00B532A1" w:rsidRDefault="00B4024C" w:rsidP="00B4024C">
      <w:pPr>
        <w:pStyle w:val="ab"/>
        <w:widowControl w:val="0"/>
        <w:numPr>
          <w:ilvl w:val="0"/>
          <w:numId w:val="17"/>
        </w:numPr>
        <w:tabs>
          <w:tab w:val="num" w:pos="-851"/>
          <w:tab w:val="left" w:pos="-426"/>
        </w:tabs>
        <w:autoSpaceDE w:val="0"/>
        <w:ind w:left="0" w:firstLine="426"/>
        <w:contextualSpacing/>
        <w:jc w:val="both"/>
        <w:rPr>
          <w:rFonts w:eastAsia="Arial" w:cs="Times New Roman"/>
          <w:i/>
        </w:rPr>
      </w:pPr>
      <w:r w:rsidRPr="00B532A1">
        <w:rPr>
          <w:rFonts w:eastAsia="Arial" w:cs="Times New Roman"/>
          <w:i/>
        </w:rPr>
        <w:t>Водоохранная зона.</w:t>
      </w:r>
    </w:p>
    <w:p w14:paraId="3596F159" w14:textId="77777777" w:rsidR="00B4024C" w:rsidRPr="00B532A1" w:rsidRDefault="00B4024C" w:rsidP="00B4024C">
      <w:pPr>
        <w:pStyle w:val="ab"/>
        <w:widowControl w:val="0"/>
        <w:numPr>
          <w:ilvl w:val="0"/>
          <w:numId w:val="17"/>
        </w:numPr>
        <w:tabs>
          <w:tab w:val="num" w:pos="-851"/>
          <w:tab w:val="left" w:pos="-426"/>
        </w:tabs>
        <w:autoSpaceDE w:val="0"/>
        <w:ind w:left="0" w:firstLine="426"/>
        <w:contextualSpacing/>
        <w:jc w:val="both"/>
        <w:rPr>
          <w:rFonts w:eastAsia="Arial" w:cs="Times New Roman"/>
          <w:i/>
        </w:rPr>
      </w:pPr>
      <w:r w:rsidRPr="00B532A1">
        <w:rPr>
          <w:rFonts w:eastAsia="Arial" w:cs="Times New Roman"/>
          <w:i/>
        </w:rPr>
        <w:t>Прибрежная защитная полоса.</w:t>
      </w:r>
    </w:p>
    <w:p w14:paraId="283E3D22" w14:textId="472B8BF7" w:rsidR="00B4024C" w:rsidRPr="00B532A1" w:rsidRDefault="00B4024C" w:rsidP="00B532A1">
      <w:pPr>
        <w:pStyle w:val="ab"/>
        <w:widowControl w:val="0"/>
        <w:numPr>
          <w:ilvl w:val="0"/>
          <w:numId w:val="17"/>
        </w:numPr>
        <w:tabs>
          <w:tab w:val="num" w:pos="-851"/>
          <w:tab w:val="left" w:pos="-426"/>
        </w:tabs>
        <w:autoSpaceDE w:val="0"/>
        <w:ind w:left="0" w:firstLine="426"/>
        <w:contextualSpacing/>
        <w:jc w:val="both"/>
        <w:rPr>
          <w:rFonts w:eastAsia="Arial" w:cs="Times New Roman"/>
          <w:i/>
        </w:rPr>
      </w:pPr>
      <w:r w:rsidRPr="00B532A1">
        <w:rPr>
          <w:rFonts w:eastAsia="Arial" w:cs="Times New Roman"/>
          <w:i/>
        </w:rPr>
        <w:t>Береговая полоса.</w:t>
      </w:r>
    </w:p>
    <w:p w14:paraId="76BC0F59" w14:textId="77777777" w:rsidR="007F5C2E" w:rsidRPr="00965E51" w:rsidRDefault="007F5C2E" w:rsidP="00B4024C">
      <w:pPr>
        <w:widowControl w:val="0"/>
        <w:tabs>
          <w:tab w:val="num" w:pos="-851"/>
          <w:tab w:val="left" w:pos="-426"/>
        </w:tabs>
        <w:autoSpaceDE w:val="0"/>
        <w:ind w:firstLine="709"/>
        <w:contextualSpacing/>
        <w:jc w:val="both"/>
        <w:rPr>
          <w:rFonts w:eastAsia="Arial" w:cs="Times New Roman"/>
        </w:rPr>
      </w:pPr>
      <w:r w:rsidRPr="00965E51">
        <w:rPr>
          <w:rFonts w:eastAsia="Arial"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14:paraId="27A5CCE8" w14:textId="77777777" w:rsidR="007F5C2E" w:rsidRPr="00BA589B" w:rsidRDefault="007F5C2E" w:rsidP="00203FBA">
      <w:pPr>
        <w:pStyle w:val="39"/>
      </w:pPr>
      <w:bookmarkStart w:id="113" w:name="_Toc468262229"/>
      <w:bookmarkStart w:id="114" w:name="_Toc492973638"/>
      <w:bookmarkStart w:id="115" w:name="_Toc529951929"/>
      <w:bookmarkStart w:id="116" w:name="_Toc13730439"/>
      <w:bookmarkStart w:id="117" w:name="_Toc13731577"/>
      <w:bookmarkStart w:id="118" w:name="_Toc37158772"/>
      <w:r w:rsidRPr="00BA589B">
        <w:t xml:space="preserve">Статья 9. </w:t>
      </w:r>
      <w:bookmarkEnd w:id="113"/>
      <w:bookmarkEnd w:id="114"/>
      <w:bookmarkEnd w:id="115"/>
      <w:bookmarkEnd w:id="116"/>
      <w:bookmarkEnd w:id="117"/>
      <w:r w:rsidR="00A04D11" w:rsidRPr="00A04D11">
        <w:t>Комиссия по землепользованию и застройке</w:t>
      </w:r>
      <w:bookmarkEnd w:id="118"/>
    </w:p>
    <w:p w14:paraId="1EB2B8A0" w14:textId="77777777" w:rsidR="00A04D11" w:rsidRPr="00965E51" w:rsidRDefault="00A04D11" w:rsidP="00A04D11">
      <w:pPr>
        <w:widowControl w:val="0"/>
        <w:tabs>
          <w:tab w:val="num" w:pos="-851"/>
          <w:tab w:val="left" w:pos="-426"/>
        </w:tabs>
        <w:autoSpaceDE w:val="0"/>
        <w:ind w:firstLine="709"/>
        <w:contextualSpacing/>
        <w:jc w:val="both"/>
        <w:rPr>
          <w:rFonts w:cs="Times New Roman"/>
        </w:rPr>
      </w:pPr>
      <w:bookmarkStart w:id="119" w:name="_Toc192221218"/>
      <w:bookmarkStart w:id="120" w:name="_Toc244677427"/>
      <w:bookmarkStart w:id="121" w:name="_Toc246411583"/>
      <w:bookmarkStart w:id="122" w:name="_Toc364069228"/>
      <w:bookmarkStart w:id="123" w:name="_Toc463273756"/>
      <w:bookmarkStart w:id="124" w:name="_Toc468262230"/>
      <w:bookmarkStart w:id="125" w:name="_Toc492973639"/>
      <w:bookmarkStart w:id="126" w:name="_Toc529951930"/>
      <w:bookmarkStart w:id="127" w:name="_Toc13730440"/>
      <w:bookmarkStart w:id="128" w:name="_Toc13731578"/>
      <w:r w:rsidRPr="00965E51">
        <w:rPr>
          <w:rFonts w:cs="Times New Roman"/>
        </w:rPr>
        <w:t xml:space="preserve">1. Комиссия является постоянно действующим консультативным органом при Администрации </w:t>
      </w:r>
      <w:proofErr w:type="spellStart"/>
      <w:r w:rsidR="004B79AC">
        <w:rPr>
          <w:rFonts w:cs="Times New Roman"/>
        </w:rPr>
        <w:t>Саркеловского</w:t>
      </w:r>
      <w:proofErr w:type="spellEnd"/>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и формируется для обеспечения реализации настоящих Правил, и внесению в них изменений. </w:t>
      </w:r>
    </w:p>
    <w:p w14:paraId="49618B85" w14:textId="77777777"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2. Комиссия:</w:t>
      </w:r>
    </w:p>
    <w:p w14:paraId="3E324C67" w14:textId="77777777"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рассматривает заявления на предоставление земельных участков для строительства, требующих получения специальных согласований;</w:t>
      </w:r>
    </w:p>
    <w:p w14:paraId="2AA9D227" w14:textId="77777777"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рассматривает заявления на изменения видов использования существующих объектов недвижимости, требующих получения специальных согласований;</w:t>
      </w:r>
    </w:p>
    <w:p w14:paraId="4FEFE7A0" w14:textId="77777777"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организует подготовку предложений о внесении изменений в Правила;</w:t>
      </w:r>
    </w:p>
    <w:p w14:paraId="4195CD93" w14:textId="77777777"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проводит публичные слушания по вопросам землепользования и застройки;</w:t>
      </w:r>
    </w:p>
    <w:p w14:paraId="2AFC622F" w14:textId="77777777"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подготавливает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касающихся вопросов землепользования и застройки;</w:t>
      </w:r>
    </w:p>
    <w:p w14:paraId="2F4F807D" w14:textId="77777777"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 xml:space="preserve">подготавливает рекомендации для принятия главой администрации решений о предоставлении разрешения на условно-разрешенный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w:t>
      </w:r>
      <w:r w:rsidRPr="00965E51">
        <w:rPr>
          <w:rFonts w:cs="Times New Roman"/>
        </w:rPr>
        <w:lastRenderedPageBreak/>
        <w:t>строительства;</w:t>
      </w:r>
    </w:p>
    <w:p w14:paraId="180105F7" w14:textId="77777777"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подготавливает заключения о необходимости внесения изменений в Правила;</w:t>
      </w:r>
    </w:p>
    <w:p w14:paraId="7A4EA44D" w14:textId="77777777"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осуществляет процедуры по подготовке проекта изменений в Правила, утверждает изменения в Правила;</w:t>
      </w:r>
    </w:p>
    <w:p w14:paraId="36021A6E" w14:textId="77777777" w:rsidR="00A04D11" w:rsidRPr="00965E51" w:rsidRDefault="00A04D11" w:rsidP="00A04D11">
      <w:pPr>
        <w:widowControl w:val="0"/>
        <w:tabs>
          <w:tab w:val="num" w:pos="-851"/>
          <w:tab w:val="left" w:pos="-426"/>
          <w:tab w:val="num" w:pos="1080"/>
        </w:tabs>
        <w:autoSpaceDE w:val="0"/>
        <w:ind w:firstLine="709"/>
        <w:contextualSpacing/>
        <w:jc w:val="both"/>
        <w:rPr>
          <w:rFonts w:cs="Times New Roman"/>
        </w:rPr>
      </w:pPr>
      <w:r w:rsidRPr="00965E51">
        <w:rPr>
          <w:rFonts w:cs="Times New Roman"/>
        </w:rPr>
        <w:t>осуществляет иные функции в соответствии с настоящими Правилами и иными правовыми актами органов местного самоуправления поселения.</w:t>
      </w:r>
    </w:p>
    <w:p w14:paraId="09BCBC90" w14:textId="77777777"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3. В состав Комиссии входят представители органов местного самоуправления сельского поселения, Депутаты совета народных депутатов сельского поселения, представители территориальных органов местного самоуправления поселения, представитель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p>
    <w:p w14:paraId="289AA88C" w14:textId="77777777"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w:t>
      </w:r>
      <w:r w:rsidR="00902C84" w:rsidRPr="00965E51">
        <w:rPr>
          <w:rFonts w:cs="Times New Roman"/>
        </w:rPr>
        <w:t>Ростовской области</w:t>
      </w:r>
      <w:r w:rsidRPr="00965E51">
        <w:rPr>
          <w:rFonts w:cs="Times New Roman"/>
        </w:rPr>
        <w:t>, органов местного самоуправления Становлянского района, иных органов и организаций.</w:t>
      </w:r>
    </w:p>
    <w:p w14:paraId="5040BA3B" w14:textId="77777777" w:rsidR="00A04D11" w:rsidRPr="00965E51" w:rsidRDefault="00A04D11" w:rsidP="00A04D11">
      <w:pPr>
        <w:widowControl w:val="0"/>
        <w:tabs>
          <w:tab w:val="num" w:pos="-851"/>
          <w:tab w:val="left" w:pos="-426"/>
        </w:tabs>
        <w:autoSpaceDE w:val="0"/>
        <w:ind w:firstLine="709"/>
        <w:contextualSpacing/>
        <w:jc w:val="both"/>
        <w:rPr>
          <w:rFonts w:cs="Times New Roman"/>
        </w:rPr>
      </w:pPr>
      <w:r w:rsidRPr="00965E51">
        <w:rPr>
          <w:rFonts w:cs="Times New Roman"/>
        </w:rPr>
        <w:t>4. Персональный состав членов Комиссии, положение о Комиссии и порядке ее деятельности утверждается главой администрации поселения.</w:t>
      </w:r>
    </w:p>
    <w:p w14:paraId="5E354C30" w14:textId="77777777" w:rsidR="007F5C2E" w:rsidRPr="00BA589B" w:rsidRDefault="007F5C2E" w:rsidP="00203FBA">
      <w:pPr>
        <w:pStyle w:val="39"/>
      </w:pPr>
      <w:bookmarkStart w:id="129" w:name="_Toc37158773"/>
      <w:r w:rsidRPr="00BA589B">
        <w:t>Статья 10. Полномочия органов местного самоуправления в области землепользования и застройки</w:t>
      </w:r>
      <w:bookmarkEnd w:id="119"/>
      <w:bookmarkEnd w:id="120"/>
      <w:bookmarkEnd w:id="121"/>
      <w:bookmarkEnd w:id="122"/>
      <w:bookmarkEnd w:id="123"/>
      <w:bookmarkEnd w:id="124"/>
      <w:bookmarkEnd w:id="125"/>
      <w:bookmarkEnd w:id="126"/>
      <w:bookmarkEnd w:id="127"/>
      <w:bookmarkEnd w:id="128"/>
      <w:bookmarkEnd w:id="129"/>
    </w:p>
    <w:p w14:paraId="3DB8B6B6"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1. Представительный орган</w:t>
      </w:r>
      <w:r w:rsidR="006F4B58" w:rsidRPr="00965E51">
        <w:rPr>
          <w:rFonts w:cs="Times New Roman"/>
        </w:rPr>
        <w:t xml:space="preserve"> </w:t>
      </w:r>
      <w:r w:rsidR="00373D44" w:rsidRPr="00965E51">
        <w:rPr>
          <w:rFonts w:cs="Times New Roman"/>
        </w:rPr>
        <w:t>сельского поселения</w:t>
      </w:r>
      <w:r w:rsidRPr="00965E51">
        <w:rPr>
          <w:rFonts w:cs="Times New Roman"/>
        </w:rPr>
        <w:t xml:space="preserve"> осуществляет следующие полномочия в сфере землепользования и застройки:</w:t>
      </w:r>
    </w:p>
    <w:p w14:paraId="724645D2" w14:textId="77777777"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установление порядка управления и распоряжения земельными участками, находящимися в муниципальной собственности;</w:t>
      </w:r>
    </w:p>
    <w:p w14:paraId="0CF1841A" w14:textId="77777777"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генерального плана</w:t>
      </w:r>
      <w:r w:rsidR="006F4B58" w:rsidRPr="00965E51">
        <w:rPr>
          <w:rFonts w:cs="Times New Roman"/>
        </w:rPr>
        <w:t xml:space="preserve"> </w:t>
      </w:r>
      <w:r w:rsidR="00373D44" w:rsidRPr="00965E51">
        <w:rPr>
          <w:rFonts w:cs="Times New Roman"/>
        </w:rPr>
        <w:t>сельского поселения</w:t>
      </w:r>
      <w:r w:rsidRPr="00965E51">
        <w:rPr>
          <w:rFonts w:cs="Times New Roman"/>
        </w:rPr>
        <w:t>;</w:t>
      </w:r>
    </w:p>
    <w:p w14:paraId="286581D5" w14:textId="77777777"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правил землепользования и застройки;</w:t>
      </w:r>
    </w:p>
    <w:p w14:paraId="59329E8C" w14:textId="77777777"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местных нормативов градостроительного проектирования;</w:t>
      </w:r>
    </w:p>
    <w:p w14:paraId="05F9365B" w14:textId="77777777"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подготовка предложений по изменению границ муниципальных образований в порядке, установленном законодательством Российской Федерации;</w:t>
      </w:r>
    </w:p>
    <w:p w14:paraId="44A6FE33" w14:textId="77777777"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принятие решения о резервировании земель для муниципальных нужд;</w:t>
      </w:r>
    </w:p>
    <w:p w14:paraId="5572CCC2" w14:textId="77777777"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иные полномочия в соответствии с действующим законодательством.</w:t>
      </w:r>
    </w:p>
    <w:p w14:paraId="30260D56"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2. К полномочиям главы администрации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(далее – Глава администрации) относятся:</w:t>
      </w:r>
    </w:p>
    <w:p w14:paraId="3EDA746F" w14:textId="77777777"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утверждение документации по планировке территории;</w:t>
      </w:r>
    </w:p>
    <w:p w14:paraId="5DB19825" w14:textId="77777777"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0126AAC6" w14:textId="77777777"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43720D8D" w14:textId="77777777"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принятие решения о подготовке проекта изменений в правила землепользования и застройки;</w:t>
      </w:r>
    </w:p>
    <w:p w14:paraId="097EA6BB" w14:textId="77777777"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принятие решения об изъятии земельных участков для муниципальных нужд;</w:t>
      </w:r>
    </w:p>
    <w:p w14:paraId="5ACEFDF8" w14:textId="77777777"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иные полномочия в соответствии с действующим законодательством.</w:t>
      </w:r>
    </w:p>
    <w:p w14:paraId="51F1E91C" w14:textId="77777777" w:rsidR="007F5C2E" w:rsidRPr="00965E51" w:rsidRDefault="007F5C2E" w:rsidP="00506E09">
      <w:pPr>
        <w:widowControl w:val="0"/>
        <w:tabs>
          <w:tab w:val="num" w:pos="-851"/>
          <w:tab w:val="left" w:pos="-426"/>
        </w:tabs>
        <w:autoSpaceDE w:val="0"/>
        <w:ind w:firstLine="709"/>
        <w:contextualSpacing/>
        <w:jc w:val="both"/>
        <w:rPr>
          <w:rFonts w:cs="Times New Roman"/>
        </w:rPr>
      </w:pPr>
      <w:r w:rsidRPr="00965E51">
        <w:rPr>
          <w:rFonts w:cs="Times New Roman"/>
        </w:rPr>
        <w:t>3. К полномочиям администрации</w:t>
      </w:r>
      <w:r w:rsidR="006F4B58" w:rsidRPr="00965E51">
        <w:rPr>
          <w:rFonts w:cs="Times New Roman"/>
        </w:rPr>
        <w:t xml:space="preserve"> </w:t>
      </w:r>
      <w:r w:rsidR="00373D44" w:rsidRPr="00965E51">
        <w:rPr>
          <w:rFonts w:cs="Times New Roman"/>
        </w:rPr>
        <w:t>сельского поселения</w:t>
      </w:r>
      <w:r w:rsidR="006F4B58" w:rsidRPr="00965E51">
        <w:rPr>
          <w:rFonts w:cs="Times New Roman"/>
        </w:rPr>
        <w:t xml:space="preserve"> </w:t>
      </w:r>
      <w:r w:rsidRPr="00965E51">
        <w:rPr>
          <w:rFonts w:cs="Times New Roman"/>
        </w:rPr>
        <w:t>относятся:</w:t>
      </w:r>
    </w:p>
    <w:p w14:paraId="4888C517" w14:textId="77777777"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обеспечение разработки документации по планировке территории;</w:t>
      </w:r>
    </w:p>
    <w:p w14:paraId="41FDEF1A" w14:textId="77777777" w:rsidR="007F5C2E" w:rsidRPr="00965E51" w:rsidRDefault="007F5C2E" w:rsidP="00506E09">
      <w:pPr>
        <w:widowControl w:val="0"/>
        <w:tabs>
          <w:tab w:val="num" w:pos="-851"/>
          <w:tab w:val="left" w:pos="-426"/>
          <w:tab w:val="num" w:pos="993"/>
        </w:tabs>
        <w:autoSpaceDE w:val="0"/>
        <w:ind w:firstLine="709"/>
        <w:contextualSpacing/>
        <w:jc w:val="both"/>
        <w:rPr>
          <w:rFonts w:cs="Times New Roman"/>
        </w:rPr>
      </w:pPr>
      <w:r w:rsidRPr="00965E51">
        <w:rPr>
          <w:rFonts w:cs="Times New Roman"/>
        </w:rPr>
        <w:t>формирование земельных участков как объектов недвижимости;</w:t>
      </w:r>
    </w:p>
    <w:p w14:paraId="45CA99ED" w14:textId="77777777" w:rsidR="007F5C2E" w:rsidRPr="00965E51" w:rsidRDefault="007F5C2E" w:rsidP="00506E09">
      <w:pPr>
        <w:widowControl w:val="0"/>
        <w:tabs>
          <w:tab w:val="num" w:pos="-851"/>
          <w:tab w:val="left" w:pos="-426"/>
          <w:tab w:val="num" w:pos="0"/>
        </w:tabs>
        <w:autoSpaceDE w:val="0"/>
        <w:ind w:firstLine="709"/>
        <w:contextualSpacing/>
        <w:jc w:val="both"/>
        <w:rPr>
          <w:rFonts w:cs="Times New Roman"/>
        </w:rPr>
      </w:pPr>
      <w:r w:rsidRPr="00965E51">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14:paraId="087FFF01" w14:textId="77777777" w:rsidR="007F5C2E" w:rsidRPr="00965E51" w:rsidRDefault="007F5C2E"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t>другие полномочия в соответствии с действующим законодательством.</w:t>
      </w:r>
    </w:p>
    <w:p w14:paraId="31667E0A" w14:textId="77777777" w:rsidR="00656E4B" w:rsidRPr="00965E51" w:rsidRDefault="00656E4B"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t xml:space="preserve">4. К полномочиям Собрания депутатов </w:t>
      </w:r>
      <w:r w:rsidR="00CA6C02" w:rsidRPr="00965E51">
        <w:rPr>
          <w:rFonts w:cs="Times New Roman"/>
        </w:rPr>
        <w:t>Цимлянского</w:t>
      </w:r>
      <w:r w:rsidRPr="00965E51">
        <w:rPr>
          <w:rFonts w:cs="Times New Roman"/>
        </w:rPr>
        <w:t xml:space="preserve"> района (далее – Собрания) в области регулирования отношений по вопросам землепользования и застройки относятся:</w:t>
      </w:r>
    </w:p>
    <w:p w14:paraId="43FE13B5" w14:textId="77777777" w:rsidR="00656E4B" w:rsidRPr="00965E51" w:rsidRDefault="00656E4B"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t xml:space="preserve">утверждение и внесение изменений в правила землепользования и застройки; </w:t>
      </w:r>
    </w:p>
    <w:p w14:paraId="0546EAF0" w14:textId="77777777" w:rsidR="00656E4B" w:rsidRPr="00965E51" w:rsidRDefault="00656E4B" w:rsidP="00656E4B">
      <w:pPr>
        <w:widowControl w:val="0"/>
        <w:tabs>
          <w:tab w:val="num" w:pos="-851"/>
          <w:tab w:val="left" w:pos="-426"/>
          <w:tab w:val="num" w:pos="0"/>
        </w:tabs>
        <w:autoSpaceDE w:val="0"/>
        <w:ind w:firstLine="709"/>
        <w:contextualSpacing/>
        <w:jc w:val="both"/>
        <w:rPr>
          <w:rFonts w:cs="Times New Roman"/>
        </w:rPr>
      </w:pPr>
      <w:r w:rsidRPr="00965E51">
        <w:rPr>
          <w:rFonts w:cs="Times New Roman"/>
        </w:rPr>
        <w:lastRenderedPageBreak/>
        <w:t>иные полномочия в соответствии с действующим законодательством.</w:t>
      </w:r>
    </w:p>
    <w:p w14:paraId="0CAFA70C" w14:textId="77777777" w:rsidR="00656E4B" w:rsidRPr="00965E51" w:rsidRDefault="00656E4B" w:rsidP="00506E09">
      <w:pPr>
        <w:widowControl w:val="0"/>
        <w:tabs>
          <w:tab w:val="num" w:pos="-851"/>
          <w:tab w:val="left" w:pos="-426"/>
          <w:tab w:val="num" w:pos="993"/>
        </w:tabs>
        <w:autoSpaceDE w:val="0"/>
        <w:ind w:firstLine="709"/>
        <w:contextualSpacing/>
        <w:jc w:val="both"/>
        <w:rPr>
          <w:rFonts w:cs="Times New Roman"/>
        </w:rPr>
      </w:pPr>
    </w:p>
    <w:p w14:paraId="49A83121" w14:textId="77777777" w:rsidR="00C32A7A" w:rsidRPr="00BA589B" w:rsidRDefault="00C32A7A" w:rsidP="00203FBA">
      <w:pPr>
        <w:pStyle w:val="39"/>
      </w:pPr>
      <w:bookmarkStart w:id="130" w:name="_Toc37158774"/>
      <w:r w:rsidRPr="00BA589B">
        <w:t>Статья 1</w:t>
      </w:r>
      <w:r>
        <w:t>1</w:t>
      </w:r>
      <w:r w:rsidRPr="00BA589B">
        <w:t xml:space="preserve">. </w:t>
      </w:r>
      <w:r w:rsidRPr="00C32A7A">
        <w:t>Осуществление строительства, реконструкции объектов капитального строительства</w:t>
      </w:r>
      <w:bookmarkEnd w:id="130"/>
    </w:p>
    <w:p w14:paraId="54719A8D" w14:textId="77777777" w:rsidR="00C32A7A" w:rsidRPr="00965E51" w:rsidRDefault="00C32A7A" w:rsidP="00C32A7A">
      <w:pPr>
        <w:widowControl w:val="0"/>
        <w:tabs>
          <w:tab w:val="num" w:pos="-851"/>
          <w:tab w:val="left" w:pos="-426"/>
        </w:tabs>
        <w:autoSpaceDE w:val="0"/>
        <w:ind w:firstLine="709"/>
        <w:contextualSpacing/>
        <w:jc w:val="both"/>
        <w:rPr>
          <w:rFonts w:cs="Times New Roman"/>
        </w:rPr>
      </w:pPr>
      <w:bookmarkStart w:id="131" w:name="_Toc278876139"/>
      <w:bookmarkStart w:id="132" w:name="_Toc278961979"/>
      <w:r w:rsidRPr="00965E51">
        <w:rPr>
          <w:rFonts w:cs="Times New Roman"/>
        </w:rPr>
        <w:t xml:space="preserve">1. Строительство, реконструкция объектов капитального строительства на территории </w:t>
      </w:r>
      <w:proofErr w:type="spellStart"/>
      <w:r w:rsidR="004B79AC">
        <w:rPr>
          <w:rFonts w:cs="Times New Roman"/>
        </w:rPr>
        <w:t>Саркеловского</w:t>
      </w:r>
      <w:proofErr w:type="spellEnd"/>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xml:space="preserve"> осуществляется правообладателями земельных участков, объектов капитального строительства, в границах их прав в соответствии с требованиями, установленными Градостроительным кодексом Российской Федерации, другими Федеральными законами, законодательством </w:t>
      </w:r>
      <w:r w:rsidR="00902C84" w:rsidRPr="00965E51">
        <w:rPr>
          <w:rFonts w:cs="Times New Roman"/>
        </w:rPr>
        <w:t>Ростовской области</w:t>
      </w:r>
      <w:r w:rsidRPr="00965E51">
        <w:rPr>
          <w:rFonts w:cs="Times New Roman"/>
        </w:rPr>
        <w:t xml:space="preserve"> и принятыми в соответствии с ними нормативными правовыми актами </w:t>
      </w:r>
      <w:proofErr w:type="spellStart"/>
      <w:r w:rsidR="004B79AC">
        <w:rPr>
          <w:rFonts w:cs="Times New Roman"/>
        </w:rPr>
        <w:t>Саркеловского</w:t>
      </w:r>
      <w:proofErr w:type="spellEnd"/>
      <w:r w:rsidR="00902C84" w:rsidRPr="00965E51">
        <w:rPr>
          <w:rFonts w:cs="Times New Roman"/>
        </w:rPr>
        <w:t xml:space="preserve"> сельского поселения </w:t>
      </w:r>
      <w:r w:rsidR="00CA6C02" w:rsidRPr="00965E51">
        <w:rPr>
          <w:rFonts w:cs="Times New Roman"/>
        </w:rPr>
        <w:t>Цимлянского</w:t>
      </w:r>
      <w:r w:rsidR="00902C84" w:rsidRPr="00965E51">
        <w:rPr>
          <w:rFonts w:cs="Times New Roman"/>
        </w:rPr>
        <w:t xml:space="preserve"> района</w:t>
      </w:r>
      <w:r w:rsidRPr="00965E51">
        <w:rPr>
          <w:rFonts w:cs="Times New Roman"/>
        </w:rPr>
        <w:t>, устанавливающими особенности осуществления указанной деятельности на территории сельского поселения.</w:t>
      </w:r>
      <w:bookmarkEnd w:id="131"/>
      <w:bookmarkEnd w:id="132"/>
    </w:p>
    <w:p w14:paraId="2542EBB7" w14:textId="77777777" w:rsidR="00C32A7A" w:rsidRPr="00965E51" w:rsidRDefault="00C32A7A" w:rsidP="00C32A7A">
      <w:pPr>
        <w:widowControl w:val="0"/>
        <w:tabs>
          <w:tab w:val="num" w:pos="-851"/>
          <w:tab w:val="left" w:pos="-426"/>
        </w:tabs>
        <w:autoSpaceDE w:val="0"/>
        <w:ind w:firstLine="709"/>
        <w:contextualSpacing/>
        <w:jc w:val="both"/>
        <w:rPr>
          <w:rFonts w:cs="Times New Roman"/>
        </w:rPr>
      </w:pPr>
      <w:r w:rsidRPr="00965E51">
        <w:rPr>
          <w:rFonts w:cs="Times New Roman"/>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Градостроительным кодексом Российской Федерации и настоящими Правилами.</w:t>
      </w:r>
    </w:p>
    <w:p w14:paraId="135992D1" w14:textId="77777777" w:rsidR="008F47A6" w:rsidRPr="00BA589B" w:rsidRDefault="008F47A6" w:rsidP="00A06F12">
      <w:pPr>
        <w:pStyle w:val="2"/>
      </w:pPr>
      <w:bookmarkStart w:id="133" w:name="_Toc13730444"/>
      <w:bookmarkStart w:id="134" w:name="_Toc13731582"/>
      <w:bookmarkStart w:id="135" w:name="_Toc37158775"/>
      <w:r w:rsidRPr="00BA589B">
        <w:t>РАЗДЕЛ 2.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33"/>
      <w:bookmarkEnd w:id="134"/>
      <w:bookmarkEnd w:id="135"/>
    </w:p>
    <w:p w14:paraId="6E620C67" w14:textId="77777777" w:rsidR="00C32A7A" w:rsidRPr="00BA589B" w:rsidRDefault="00C32A7A" w:rsidP="00203FBA">
      <w:pPr>
        <w:pStyle w:val="39"/>
      </w:pPr>
      <w:bookmarkStart w:id="136" w:name="_Toc37158776"/>
      <w:bookmarkStart w:id="137" w:name="_Toc468262238"/>
      <w:bookmarkStart w:id="138" w:name="_Toc492973647"/>
      <w:bookmarkStart w:id="139" w:name="_Toc529951938"/>
      <w:bookmarkStart w:id="140" w:name="_Toc13730446"/>
      <w:bookmarkStart w:id="141" w:name="_Toc13731584"/>
      <w:r w:rsidRPr="00BA589B">
        <w:t>Статья 1</w:t>
      </w:r>
      <w:r w:rsidR="00CE18A0">
        <w:t>2</w:t>
      </w:r>
      <w:r w:rsidRPr="00BA589B">
        <w:t xml:space="preserve">. </w:t>
      </w:r>
      <w:r w:rsidRPr="00C32A7A">
        <w:t>Общий порядок изменения видов разрешенного использования земельных участков и объектов капитального строительства</w:t>
      </w:r>
      <w:bookmarkEnd w:id="136"/>
    </w:p>
    <w:p w14:paraId="4282B943" w14:textId="77777777"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 xml:space="preserve">1. Изменение видов разрешенного использования земельных участков и объектов капитального строительства на территории </w:t>
      </w:r>
      <w:proofErr w:type="spellStart"/>
      <w:r w:rsidR="004B79AC">
        <w:rPr>
          <w:lang w:eastAsia="ru-RU"/>
        </w:rPr>
        <w:t>Саркеловского</w:t>
      </w:r>
      <w:proofErr w:type="spellEnd"/>
      <w:r w:rsidR="00902C84" w:rsidRPr="00965E51">
        <w:rPr>
          <w:lang w:eastAsia="ru-RU"/>
        </w:rPr>
        <w:t xml:space="preserve"> сельского поселения </w:t>
      </w:r>
      <w:r w:rsidR="00CA6C02" w:rsidRPr="00965E51">
        <w:rPr>
          <w:lang w:eastAsia="ru-RU"/>
        </w:rPr>
        <w:t>Цимлянского</w:t>
      </w:r>
      <w:r w:rsidR="00902C84" w:rsidRPr="00965E51">
        <w:rPr>
          <w:lang w:eastAsia="ru-RU"/>
        </w:rPr>
        <w:t xml:space="preserve"> района</w:t>
      </w:r>
      <w:r w:rsidRPr="00965E51">
        <w:rPr>
          <w:lang w:eastAsia="ru-RU"/>
        </w:rPr>
        <w:t xml:space="preserve">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соответствии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установленным Градостроительным Кодексом РФ.</w:t>
      </w:r>
    </w:p>
    <w:p w14:paraId="2C0A2445" w14:textId="77777777"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2. Правообладатели земельных участков и объектов капитального строительства вправе по своему усмотрению выбирать и менять вид (виды)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14:paraId="1C1E383F" w14:textId="77777777"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Порядок действий по реализации приведенного выше права устанавливается законодательством, настоящими Правилами и иными нормативными правовыми актами сельского поселения.</w:t>
      </w:r>
    </w:p>
    <w:p w14:paraId="4E607FCF" w14:textId="77777777"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 xml:space="preserve">При изменении одного вида разрешенного использования земельных участков и </w:t>
      </w:r>
      <w:r w:rsidRPr="00965E51">
        <w:rPr>
          <w:lang w:eastAsia="ru-RU"/>
        </w:rPr>
        <w:lastRenderedPageBreak/>
        <w:t>объектов капитального строительства на другой разрешенный вид использования правообладатель направляет заявление о намерении изменить вид разрешенного использования в Комиссию. Комиссия, в порядке, установленном нормативным правовым актом администрации сельского поселения предоставляет градостроительное заключение о возможности или невозможности реализации намерений заявителя с учетом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14:paraId="67140782" w14:textId="77777777"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В 5-дневный срок после осуществления процедуры изменения разрешенного использования, правообладатель обязан представить в Комиссию копии документов, подтверждающих изменения разрешенного использования для внесения соответствующих изменений и дополнений в дежурные карты, а также для направления документов в информационную систему обеспечения градостроительной деятельности.</w:t>
      </w:r>
    </w:p>
    <w:p w14:paraId="0670E1DE" w14:textId="77777777"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установленным Градостроительным Кодексом РФ и настоящими Правилами.</w:t>
      </w:r>
    </w:p>
    <w:p w14:paraId="3395BABF" w14:textId="77777777"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14:paraId="1229F49A" w14:textId="77777777"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5. Образование новых земельных участков путем разделения или выдела допускается при условии сохранения установленных настоящими Правилами разрешенного использования, минимальных параметров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w:t>
      </w:r>
    </w:p>
    <w:p w14:paraId="6E9968CC" w14:textId="77777777"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регламентов, градостроительных нормативов.</w:t>
      </w:r>
    </w:p>
    <w:p w14:paraId="0E564470" w14:textId="77777777" w:rsidR="00C32A7A" w:rsidRPr="00965E51" w:rsidRDefault="00C32A7A" w:rsidP="00C32A7A">
      <w:pPr>
        <w:widowControl w:val="0"/>
        <w:autoSpaceDE w:val="0"/>
        <w:autoSpaceDN w:val="0"/>
        <w:adjustRightInd w:val="0"/>
        <w:ind w:firstLine="540"/>
        <w:contextualSpacing/>
        <w:jc w:val="both"/>
        <w:rPr>
          <w:lang w:eastAsia="ru-RU"/>
        </w:rPr>
      </w:pPr>
      <w:r w:rsidRPr="00965E51">
        <w:rPr>
          <w:lang w:eastAsia="ru-RU"/>
        </w:rPr>
        <w:t>Заключение о возможности преобразования земельных участков выдает Комиссия. При невозможности соблюдения вышеназванных требований, правообладатель преобразуемого земельного участка должен получить соответствующие разрешения, установленные настоящими Правилами.</w:t>
      </w:r>
    </w:p>
    <w:p w14:paraId="1E8C2693" w14:textId="77777777" w:rsidR="00064955" w:rsidRPr="00BA589B" w:rsidRDefault="00064955" w:rsidP="00203FBA">
      <w:pPr>
        <w:pStyle w:val="39"/>
      </w:pPr>
      <w:bookmarkStart w:id="142" w:name="_Toc13730447"/>
      <w:bookmarkStart w:id="143" w:name="_Toc13731585"/>
      <w:bookmarkStart w:id="144" w:name="_Toc37158777"/>
      <w:bookmarkEnd w:id="137"/>
      <w:bookmarkEnd w:id="138"/>
      <w:bookmarkEnd w:id="139"/>
      <w:bookmarkEnd w:id="140"/>
      <w:bookmarkEnd w:id="141"/>
      <w:r w:rsidRPr="00BA589B">
        <w:t>Статья 1</w:t>
      </w:r>
      <w:r w:rsidR="00CE18A0">
        <w:t>3</w:t>
      </w:r>
      <w:r w:rsidRPr="00BA589B">
        <w:t>. Порядок предоставления разрешения на условно разрешенный вид использования земельного участка или объекта капитального строительства</w:t>
      </w:r>
      <w:bookmarkEnd w:id="142"/>
      <w:bookmarkEnd w:id="143"/>
      <w:bookmarkEnd w:id="144"/>
    </w:p>
    <w:p w14:paraId="01B09D7D"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bookmarkStart w:id="145" w:name="_Toc468262240"/>
      <w:bookmarkStart w:id="146" w:name="_Toc492973649"/>
      <w:bookmarkStart w:id="147" w:name="_Toc529951940"/>
      <w:bookmarkStart w:id="148" w:name="_Toc13730448"/>
      <w:bookmarkStart w:id="149" w:name="_Toc13731586"/>
      <w:r w:rsidRPr="00965E51">
        <w:rPr>
          <w:rFonts w:ascii="Times New Roman" w:hAnsi="Times New Roman" w:cs="Times New Roman"/>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6F966DD8"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Заявление о выдаче разрешения на условно разрешенный вид использования может подаваться:</w:t>
      </w:r>
    </w:p>
    <w:p w14:paraId="7900E277"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при подготовке документации по планировке территории;</w:t>
      </w:r>
    </w:p>
    <w:p w14:paraId="31FCEED6"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при планировании строительства (реконструкции) капитальных зданий и сооружений;</w:t>
      </w:r>
    </w:p>
    <w:p w14:paraId="4F63481B"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14:paraId="2ED20EC6"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xml:space="preserve">2. При рассмотрении заявления Комиссия может запросить заключения </w:t>
      </w:r>
      <w:r w:rsidRPr="00965E51">
        <w:rPr>
          <w:rFonts w:ascii="Times New Roman" w:hAnsi="Times New Roman" w:cs="Times New Roman"/>
          <w:sz w:val="24"/>
          <w:szCs w:val="24"/>
        </w:rPr>
        <w:lastRenderedPageBreak/>
        <w:t>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установленные законом сроки.</w:t>
      </w:r>
    </w:p>
    <w:p w14:paraId="4B8D8909"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В заключениях характеризуется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применения указанного в заявлении вида разрешенного использования.</w:t>
      </w:r>
    </w:p>
    <w:p w14:paraId="0FCF0693"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3. Вопрос о предоставлении разрешения на условно разрешенный вид использования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43BE2E3"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4. На основании результатов публичных слушаний Комиссия подготавливает и направляет главе сельского поселения заключение с рекомендациями о предоставлении разрешения или об отказе в предоставлении такого разрешения с указанием причин принятого решения.</w:t>
      </w:r>
    </w:p>
    <w:p w14:paraId="587BDBC1"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xml:space="preserve">5. Решение о предоставлении на условно разрешенный вид использования или об отказе в предоставлении такого использования принимается главой </w:t>
      </w:r>
      <w:proofErr w:type="spellStart"/>
      <w:r w:rsidR="004B79AC">
        <w:rPr>
          <w:rFonts w:ascii="Times New Roman" w:hAnsi="Times New Roman" w:cs="Times New Roman"/>
          <w:sz w:val="24"/>
          <w:szCs w:val="24"/>
        </w:rPr>
        <w:t>Саркеловского</w:t>
      </w:r>
      <w:proofErr w:type="spellEnd"/>
      <w:r w:rsidR="00902C84" w:rsidRPr="00965E51">
        <w:rPr>
          <w:rFonts w:ascii="Times New Roman" w:hAnsi="Times New Roman" w:cs="Times New Roman"/>
          <w:sz w:val="24"/>
          <w:szCs w:val="24"/>
        </w:rPr>
        <w:t xml:space="preserve"> сельского поселения </w:t>
      </w:r>
      <w:r w:rsidR="00CA6C02" w:rsidRPr="00965E51">
        <w:rPr>
          <w:rFonts w:ascii="Times New Roman" w:hAnsi="Times New Roman" w:cs="Times New Roman"/>
          <w:sz w:val="24"/>
          <w:szCs w:val="24"/>
        </w:rPr>
        <w:t>Цимлянского</w:t>
      </w:r>
      <w:r w:rsidR="00902C84" w:rsidRPr="00965E51">
        <w:rPr>
          <w:rFonts w:ascii="Times New Roman" w:hAnsi="Times New Roman" w:cs="Times New Roman"/>
          <w:sz w:val="24"/>
          <w:szCs w:val="24"/>
        </w:rPr>
        <w:t xml:space="preserve"> района</w:t>
      </w:r>
      <w:r w:rsidRPr="00965E51">
        <w:rPr>
          <w:rFonts w:ascii="Times New Roman" w:hAnsi="Times New Roman" w:cs="Times New Roman"/>
          <w:sz w:val="24"/>
          <w:szCs w:val="24"/>
        </w:rPr>
        <w:t>.</w:t>
      </w:r>
    </w:p>
    <w:p w14:paraId="22AA6B48"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14:paraId="7EE27FC5" w14:textId="77777777" w:rsidR="00064955" w:rsidRPr="00BA589B" w:rsidRDefault="00064955" w:rsidP="00203FBA">
      <w:pPr>
        <w:pStyle w:val="39"/>
      </w:pPr>
      <w:bookmarkStart w:id="150" w:name="_Toc37158778"/>
      <w:r w:rsidRPr="00BA589B">
        <w:t>Статья 1</w:t>
      </w:r>
      <w:r w:rsidR="00CE18A0">
        <w:t>4</w:t>
      </w:r>
      <w:r w:rsidRPr="00BA589B">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45"/>
      <w:bookmarkEnd w:id="146"/>
      <w:bookmarkEnd w:id="147"/>
      <w:bookmarkEnd w:id="148"/>
      <w:bookmarkEnd w:id="149"/>
      <w:bookmarkEnd w:id="150"/>
    </w:p>
    <w:p w14:paraId="524CA7DE" w14:textId="77777777" w:rsidR="00C32A7A" w:rsidRPr="00965E51" w:rsidRDefault="00C268E2" w:rsidP="00C32A7A">
      <w:pPr>
        <w:pStyle w:val="ConsPlusNormal"/>
        <w:ind w:firstLine="709"/>
        <w:contextualSpacing/>
        <w:jc w:val="both"/>
        <w:rPr>
          <w:rFonts w:ascii="Times New Roman" w:hAnsi="Times New Roman" w:cs="Times New Roman"/>
          <w:sz w:val="24"/>
          <w:szCs w:val="24"/>
        </w:rPr>
      </w:pPr>
      <w:bookmarkStart w:id="151" w:name="_Toc13730449"/>
      <w:bookmarkStart w:id="152" w:name="_Toc13731587"/>
      <w:r w:rsidRPr="00965E51">
        <w:rPr>
          <w:rFonts w:ascii="Times New Roman" w:hAnsi="Times New Roman" w:cs="Times New Roman"/>
          <w:sz w:val="24"/>
          <w:szCs w:val="24"/>
        </w:rPr>
        <w:t>1</w:t>
      </w:r>
      <w:r w:rsidR="00C32A7A" w:rsidRPr="00965E51">
        <w:rPr>
          <w:rFonts w:ascii="Times New Roman" w:hAnsi="Times New Roman" w:cs="Times New Roman"/>
          <w:sz w:val="24"/>
          <w:szCs w:val="24"/>
        </w:rPr>
        <w:t>.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объекта капитального строительства, направляет заявление об его предоставлении в Комиссию.</w:t>
      </w:r>
    </w:p>
    <w:p w14:paraId="61D0E0DD"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К заявлению прилагаются материалы, подтверждающие наличие у земельного участка характеристик,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14:paraId="254F69BC"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2. При рассмотрении заявления Комиссия может запросить заключения уполномоченных органов в сфере архитектуры и градостроительства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14:paraId="729816E7"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xml:space="preserve">В заключениях дается оценка соответствия намерений заявителя настоящим Правилам, характеризуется возможность и условия соблюдения заявителем технических регламентов (нормативов и стандартов), установленных в целях охраны окружающей </w:t>
      </w:r>
      <w:r w:rsidRPr="00965E51">
        <w:rPr>
          <w:rFonts w:ascii="Times New Roman" w:hAnsi="Times New Roman" w:cs="Times New Roman"/>
          <w:sz w:val="24"/>
          <w:szCs w:val="24"/>
        </w:rPr>
        <w:lastRenderedPageBreak/>
        <w:t>природной и культурно-исторической среды, здоровья, безопасности проживания и жизнедеятельности людей, соблюдения прав и интересов владельцев смежно-расположенных земельных участков и объектов недвижимости, иных физических и юридических лиц в результате отклонения от предельных параметров разрешенного строительства, реконструкции объекта капитального строительства.</w:t>
      </w:r>
    </w:p>
    <w:p w14:paraId="4FB3924E"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3. 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370093E0"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4. На основании результатов публичных слушаний Комиссия подготавливает и направляет главе администрации поселения заключение с рекомендациями о предоставлении разрешения или об отказе в предоставлении такого разрешения с указанием причин принятого решения.</w:t>
      </w:r>
    </w:p>
    <w:p w14:paraId="2C35D48A"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5.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принимается главой администрации поселения.</w:t>
      </w:r>
    </w:p>
    <w:p w14:paraId="282775A5" w14:textId="77777777" w:rsidR="00C32A7A" w:rsidRPr="00965E51" w:rsidRDefault="00C32A7A" w:rsidP="00C32A7A">
      <w:pPr>
        <w:pStyle w:val="ConsPlusNormal"/>
        <w:ind w:firstLine="709"/>
        <w:contextualSpacing/>
        <w:jc w:val="both"/>
        <w:rPr>
          <w:rFonts w:ascii="Times New Roman" w:hAnsi="Times New Roman" w:cs="Times New Roman"/>
          <w:sz w:val="24"/>
          <w:szCs w:val="24"/>
        </w:rPr>
      </w:pPr>
      <w:r w:rsidRPr="00965E51">
        <w:rPr>
          <w:rFonts w:ascii="Times New Roman" w:hAnsi="Times New Roman" w:cs="Times New Roman"/>
          <w:sz w:val="24"/>
          <w:szCs w:val="24"/>
        </w:rPr>
        <w:t xml:space="preserve">6. Разрешение на отклонение от предельных параметров разрешенного строительства,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градостроительного плана земельного участка и выдачи разрешения на строительство, реконструкцию объектов капитального строительства. </w:t>
      </w:r>
    </w:p>
    <w:p w14:paraId="0CD907AC" w14:textId="77777777" w:rsidR="008F47A6" w:rsidRPr="00BA589B" w:rsidRDefault="008F47A6" w:rsidP="009341BE">
      <w:pPr>
        <w:pStyle w:val="2"/>
      </w:pPr>
      <w:bookmarkStart w:id="153" w:name="_Toc37158779"/>
      <w:r w:rsidRPr="00BA589B">
        <w:t>РАЗДЕЛ 3. О подготовке документации по планировке территории органами местного самоуправления.</w:t>
      </w:r>
      <w:bookmarkEnd w:id="151"/>
      <w:bookmarkEnd w:id="152"/>
      <w:bookmarkEnd w:id="153"/>
    </w:p>
    <w:p w14:paraId="7D0804F5" w14:textId="77777777" w:rsidR="008F47A6" w:rsidRPr="00BA589B" w:rsidRDefault="008F47A6" w:rsidP="00203FBA">
      <w:pPr>
        <w:pStyle w:val="39"/>
      </w:pPr>
      <w:bookmarkStart w:id="154" w:name="_Toc13730450"/>
      <w:bookmarkStart w:id="155" w:name="_Toc13731588"/>
      <w:bookmarkStart w:id="156" w:name="_Toc37158780"/>
      <w:r w:rsidRPr="00BA589B">
        <w:t xml:space="preserve">Статья </w:t>
      </w:r>
      <w:r w:rsidR="00064955" w:rsidRPr="00BA589B">
        <w:t>1</w:t>
      </w:r>
      <w:r w:rsidR="00CE18A0">
        <w:t>5</w:t>
      </w:r>
      <w:r w:rsidRPr="00BA589B">
        <w:t xml:space="preserve">. </w:t>
      </w:r>
      <w:bookmarkEnd w:id="154"/>
      <w:bookmarkEnd w:id="155"/>
      <w:r w:rsidR="00CE18A0" w:rsidRPr="00CE18A0">
        <w:t>Общие положения о подготовке документации по планировке территории</w:t>
      </w:r>
      <w:bookmarkEnd w:id="156"/>
    </w:p>
    <w:p w14:paraId="37B3230A" w14:textId="77777777" w:rsidR="00CE18A0" w:rsidRPr="00965E51" w:rsidRDefault="00CE18A0" w:rsidP="00CE18A0">
      <w:pPr>
        <w:suppressAutoHyphens w:val="0"/>
        <w:ind w:firstLine="709"/>
        <w:contextualSpacing/>
        <w:jc w:val="both"/>
        <w:rPr>
          <w:rFonts w:cs="Times New Roman"/>
          <w:lang w:eastAsia="zh-CN"/>
        </w:rPr>
      </w:pPr>
      <w:bookmarkStart w:id="157" w:name="_Toc13730455"/>
      <w:bookmarkStart w:id="158" w:name="_Toc13731593"/>
      <w:r w:rsidRPr="00965E51">
        <w:rPr>
          <w:rFonts w:cs="Times New Roman"/>
          <w:lang w:eastAsia="zh-CN"/>
        </w:rPr>
        <w:t xml:space="preserve">1. Решения о подготовке документации по планировке территории (проектов планировки и проектов межевания) принимаются администрацией </w:t>
      </w:r>
      <w:proofErr w:type="spellStart"/>
      <w:r w:rsidR="004B79AC">
        <w:rPr>
          <w:rFonts w:cs="Times New Roman"/>
          <w:lang w:eastAsia="zh-CN"/>
        </w:rPr>
        <w:t>Саркеловского</w:t>
      </w:r>
      <w:proofErr w:type="spellEnd"/>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 xml:space="preserve"> по собственной инициативе, в целях реализации генерального плана поселения, либо на основании предложений физических или юридических лиц о подготовке документации по планировке территории.</w:t>
      </w:r>
    </w:p>
    <w:p w14:paraId="6E54102B" w14:textId="77777777"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 xml:space="preserve">2. Документация по планировке территории готовится на основании генерального плана </w:t>
      </w:r>
      <w:proofErr w:type="spellStart"/>
      <w:r w:rsidR="004B79AC">
        <w:rPr>
          <w:rFonts w:cs="Times New Roman"/>
          <w:lang w:eastAsia="zh-CN"/>
        </w:rPr>
        <w:t>Саркеловского</w:t>
      </w:r>
      <w:proofErr w:type="spellEnd"/>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 xml:space="preserve">, правил землепользования и застройки </w:t>
      </w:r>
      <w:proofErr w:type="spellStart"/>
      <w:r w:rsidR="004B79AC">
        <w:rPr>
          <w:rFonts w:cs="Times New Roman"/>
          <w:lang w:eastAsia="zh-CN"/>
        </w:rPr>
        <w:t>Саркеловского</w:t>
      </w:r>
      <w:proofErr w:type="spellEnd"/>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w:t>
      </w:r>
    </w:p>
    <w:p w14:paraId="29FD4426" w14:textId="77777777"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 xml:space="preserve">3. Состав и содержание документации по планировке территории определяется Градостроительным кодексом Российской Федерации, законодательством </w:t>
      </w:r>
      <w:r w:rsidR="00902C84" w:rsidRPr="00965E51">
        <w:rPr>
          <w:rFonts w:cs="Times New Roman"/>
          <w:lang w:eastAsia="zh-CN"/>
        </w:rPr>
        <w:t>Ростовской области</w:t>
      </w:r>
      <w:r w:rsidRPr="00965E51">
        <w:rPr>
          <w:rFonts w:cs="Times New Roman"/>
          <w:lang w:eastAsia="zh-CN"/>
        </w:rPr>
        <w:t xml:space="preserve"> и нормативными правовыми актами </w:t>
      </w:r>
      <w:r w:rsidR="00045A30">
        <w:rPr>
          <w:rFonts w:cs="Times New Roman"/>
          <w:lang w:eastAsia="zh-CN"/>
        </w:rPr>
        <w:t>Цимлянского района</w:t>
      </w:r>
      <w:r w:rsidRPr="00965E51">
        <w:rPr>
          <w:rFonts w:cs="Times New Roman"/>
          <w:lang w:eastAsia="zh-CN"/>
        </w:rPr>
        <w:t xml:space="preserve"> и </w:t>
      </w:r>
      <w:proofErr w:type="spellStart"/>
      <w:r w:rsidR="004B79AC">
        <w:rPr>
          <w:rFonts w:cs="Times New Roman"/>
          <w:lang w:eastAsia="zh-CN"/>
        </w:rPr>
        <w:t>Саркеловского</w:t>
      </w:r>
      <w:proofErr w:type="spellEnd"/>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w:t>
      </w:r>
    </w:p>
    <w:p w14:paraId="742C2976" w14:textId="77777777"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4.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сельского поселения, до их утверждения подлежат обязательному усмотрению на публичных слушаниях.</w:t>
      </w:r>
    </w:p>
    <w:p w14:paraId="5D3F94E4" w14:textId="77777777"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 xml:space="preserve">5.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w:t>
      </w:r>
      <w:r w:rsidRPr="00965E51">
        <w:rPr>
          <w:rFonts w:cs="Times New Roman"/>
          <w:lang w:eastAsia="zh-CN"/>
        </w:rPr>
        <w:lastRenderedPageBreak/>
        <w:t>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6B3FE6F0" w14:textId="77777777"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6. Документации по планировке территории утверждается правовым актом администрации поселения.</w:t>
      </w:r>
    </w:p>
    <w:p w14:paraId="0D8B658C" w14:textId="77777777"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течении семи дней со дня утверждения указанной документации и размещается на официальном сайте муниципального образования в сети «Интернет» (при наличии официального сайта).</w:t>
      </w:r>
    </w:p>
    <w:p w14:paraId="37C3761D" w14:textId="77777777"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8. На основании документации по планировке территории, утвержденной правовым актом администрации поселения, Совет народных депутатов сельского поселения в 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60971099" w14:textId="77777777" w:rsidR="008F47A6" w:rsidRPr="00BA589B" w:rsidRDefault="008F47A6" w:rsidP="009341BE">
      <w:pPr>
        <w:pStyle w:val="2"/>
      </w:pPr>
      <w:bookmarkStart w:id="159" w:name="_Toc37158781"/>
      <w:r w:rsidRPr="00BA589B">
        <w:t>РАЗДЕЛ 4. О проведении общественных обсуждений или публичных слушаний по вопросам землепользования и застройки.</w:t>
      </w:r>
      <w:bookmarkEnd w:id="157"/>
      <w:bookmarkEnd w:id="158"/>
      <w:bookmarkEnd w:id="159"/>
    </w:p>
    <w:p w14:paraId="1E64A429" w14:textId="77777777" w:rsidR="00064955" w:rsidRPr="00BA589B" w:rsidRDefault="00064955" w:rsidP="00203FBA">
      <w:pPr>
        <w:pStyle w:val="39"/>
      </w:pPr>
      <w:bookmarkStart w:id="160" w:name="_Toc13730456"/>
      <w:bookmarkStart w:id="161" w:name="_Toc13731594"/>
      <w:bookmarkStart w:id="162" w:name="_Toc37158782"/>
      <w:bookmarkStart w:id="163" w:name="_Toc468262233"/>
      <w:bookmarkStart w:id="164" w:name="_Toc492973642"/>
      <w:bookmarkStart w:id="165" w:name="_Toc529951933"/>
      <w:r w:rsidRPr="00BA589B">
        <w:t xml:space="preserve">Статья </w:t>
      </w:r>
      <w:r w:rsidR="00CE18A0">
        <w:t>16</w:t>
      </w:r>
      <w:r w:rsidRPr="00BA589B">
        <w:t>.</w:t>
      </w:r>
      <w:r w:rsidR="00965E51">
        <w:t>1</w:t>
      </w:r>
      <w:r w:rsidRPr="00BA589B">
        <w:t xml:space="preserve"> </w:t>
      </w:r>
      <w:r w:rsidR="00CE18A0" w:rsidRPr="00CE18A0">
        <w:t>Общие положения</w:t>
      </w:r>
      <w:bookmarkEnd w:id="160"/>
      <w:bookmarkEnd w:id="161"/>
      <w:bookmarkEnd w:id="162"/>
    </w:p>
    <w:p w14:paraId="15FA85EC" w14:textId="77777777" w:rsidR="00965E51" w:rsidRPr="008D7ACF" w:rsidRDefault="00965E51" w:rsidP="00965E51">
      <w:pPr>
        <w:ind w:firstLine="540"/>
        <w:jc w:val="both"/>
      </w:pPr>
      <w:bookmarkStart w:id="166" w:name="_Toc13730457"/>
      <w:bookmarkStart w:id="167" w:name="_Toc13731595"/>
      <w:bookmarkEnd w:id="163"/>
      <w:bookmarkEnd w:id="164"/>
      <w:bookmarkEnd w:id="165"/>
      <w:r w:rsidRPr="008D7ACF">
        <w:t>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Градостроительным кодексом Российской Федерации, перед их утверждением органами местного самоуправления.</w:t>
      </w:r>
    </w:p>
    <w:p w14:paraId="46F07E15" w14:textId="77777777" w:rsidR="00965E51" w:rsidRPr="008D7ACF" w:rsidRDefault="00965E51" w:rsidP="00965E51">
      <w:pPr>
        <w:ind w:firstLine="540"/>
        <w:jc w:val="both"/>
      </w:pPr>
      <w:r w:rsidRPr="008D7ACF">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Основной целью организации и проведения публичных слушаний является реализация конституционного права граждан России на участие в управлении делами государства, а также выполнение органами местного самоуправления обязанности по обеспечению законных прав и свобод граждан, предусмотренной в Конституции РФ. </w:t>
      </w:r>
    </w:p>
    <w:p w14:paraId="1321D32F" w14:textId="77777777" w:rsidR="00965E51" w:rsidRDefault="00965E51" w:rsidP="00965E51">
      <w:pPr>
        <w:ind w:firstLine="540"/>
        <w:jc w:val="both"/>
      </w:pPr>
      <w:r w:rsidRPr="008D7ACF">
        <w:t>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градостроительной деятельности или выразившие свой интерес к последствиям такой деятельности. Решение о проведении публичных слушаний по проектам муниципальных правовых актов, регулирующих вопросы градостроительной деятельности, принимается главой муниципального образования.</w:t>
      </w:r>
    </w:p>
    <w:p w14:paraId="13AF669A" w14:textId="77777777" w:rsidR="00965E51" w:rsidRPr="00BA589B" w:rsidRDefault="00965E51" w:rsidP="00203FBA">
      <w:pPr>
        <w:pStyle w:val="39"/>
      </w:pPr>
      <w:bookmarkStart w:id="168" w:name="_Toc37158783"/>
      <w:r w:rsidRPr="00BA589B">
        <w:t xml:space="preserve">Статья </w:t>
      </w:r>
      <w:r>
        <w:t>16</w:t>
      </w:r>
      <w:r w:rsidRPr="00BA589B">
        <w:t>.</w:t>
      </w:r>
      <w:r>
        <w:t xml:space="preserve">2 </w:t>
      </w:r>
      <w:r w:rsidRPr="00965E51">
        <w:t>Принятие решения о проведении публичных слушаний</w:t>
      </w:r>
      <w:bookmarkEnd w:id="168"/>
    </w:p>
    <w:p w14:paraId="4AFFE215" w14:textId="77777777" w:rsidR="00965E51" w:rsidRPr="008D7ACF" w:rsidRDefault="00965E51" w:rsidP="00965E51">
      <w:pPr>
        <w:widowControl w:val="0"/>
        <w:autoSpaceDE w:val="0"/>
        <w:autoSpaceDN w:val="0"/>
        <w:adjustRightInd w:val="0"/>
        <w:ind w:firstLine="540"/>
        <w:jc w:val="both"/>
      </w:pPr>
      <w:r w:rsidRPr="008D7ACF">
        <w:t>1. Решение о проведении публичных слушаний принимается Главой поселения</w:t>
      </w:r>
      <w:r w:rsidRPr="008D7ACF">
        <w:rPr>
          <w:i/>
          <w:color w:val="0000FF"/>
        </w:rPr>
        <w:t xml:space="preserve"> </w:t>
      </w:r>
      <w:r w:rsidRPr="008D7ACF">
        <w:t>в форме постановления.</w:t>
      </w:r>
    </w:p>
    <w:p w14:paraId="55912C0D" w14:textId="77777777" w:rsidR="00965E51" w:rsidRPr="008D7ACF" w:rsidRDefault="00965E51" w:rsidP="00965E51">
      <w:pPr>
        <w:widowControl w:val="0"/>
        <w:autoSpaceDE w:val="0"/>
        <w:autoSpaceDN w:val="0"/>
        <w:adjustRightInd w:val="0"/>
        <w:ind w:firstLine="540"/>
        <w:jc w:val="both"/>
      </w:pPr>
      <w:r w:rsidRPr="008D7ACF">
        <w:t>2. В постановлении Главы поселения о проведении публичных слушаний указываются:</w:t>
      </w:r>
    </w:p>
    <w:p w14:paraId="3D53C231" w14:textId="77777777" w:rsidR="00965E51" w:rsidRPr="008D7ACF" w:rsidRDefault="00965E51" w:rsidP="00965E51">
      <w:pPr>
        <w:widowControl w:val="0"/>
        <w:autoSpaceDE w:val="0"/>
        <w:autoSpaceDN w:val="0"/>
        <w:adjustRightInd w:val="0"/>
        <w:ind w:firstLine="540"/>
        <w:jc w:val="both"/>
      </w:pPr>
      <w:r w:rsidRPr="008D7ACF">
        <w:t>1) наименование вопроса, выносимого на публичные слушания;</w:t>
      </w:r>
    </w:p>
    <w:p w14:paraId="514DB8FA" w14:textId="77777777" w:rsidR="00965E51" w:rsidRPr="008D7ACF" w:rsidRDefault="00965E51" w:rsidP="00965E51">
      <w:pPr>
        <w:widowControl w:val="0"/>
        <w:autoSpaceDE w:val="0"/>
        <w:autoSpaceDN w:val="0"/>
        <w:adjustRightInd w:val="0"/>
        <w:ind w:firstLine="540"/>
        <w:jc w:val="both"/>
      </w:pPr>
      <w:r w:rsidRPr="008D7ACF">
        <w:t>2) сроки и порядок проведения публичных слушаний;</w:t>
      </w:r>
    </w:p>
    <w:p w14:paraId="2DBE2D3B" w14:textId="77777777" w:rsidR="00965E51" w:rsidRPr="008D7ACF" w:rsidRDefault="00965E51" w:rsidP="00965E51">
      <w:pPr>
        <w:widowControl w:val="0"/>
        <w:autoSpaceDE w:val="0"/>
        <w:autoSpaceDN w:val="0"/>
        <w:adjustRightInd w:val="0"/>
        <w:ind w:firstLine="540"/>
        <w:jc w:val="both"/>
      </w:pPr>
      <w:r w:rsidRPr="008D7ACF">
        <w:t>3) место проведения публичных слушаний;</w:t>
      </w:r>
    </w:p>
    <w:p w14:paraId="73DA052D" w14:textId="77777777" w:rsidR="00965E51" w:rsidRPr="008D7ACF" w:rsidRDefault="00965E51" w:rsidP="00965E51">
      <w:pPr>
        <w:widowControl w:val="0"/>
        <w:autoSpaceDE w:val="0"/>
        <w:autoSpaceDN w:val="0"/>
        <w:adjustRightInd w:val="0"/>
        <w:ind w:firstLine="540"/>
        <w:jc w:val="both"/>
      </w:pPr>
      <w:r w:rsidRPr="008D7ACF">
        <w:lastRenderedPageBreak/>
        <w:t>4) иная необходимая для проведения публичных слушаний информация.</w:t>
      </w:r>
    </w:p>
    <w:p w14:paraId="0E0579E6" w14:textId="77777777" w:rsidR="00965E51" w:rsidRPr="00BA589B" w:rsidRDefault="00965E51" w:rsidP="00203FBA">
      <w:pPr>
        <w:pStyle w:val="39"/>
      </w:pPr>
      <w:bookmarkStart w:id="169" w:name="_Toc37158784"/>
      <w:r w:rsidRPr="00BA589B">
        <w:t xml:space="preserve">Статья </w:t>
      </w:r>
      <w:r>
        <w:t>16</w:t>
      </w:r>
      <w:r w:rsidRPr="00BA589B">
        <w:t>.</w:t>
      </w:r>
      <w:r>
        <w:t xml:space="preserve">3 </w:t>
      </w:r>
      <w:r w:rsidRPr="00965E51">
        <w:t>Сроки проведения публичных слушаний</w:t>
      </w:r>
      <w:bookmarkEnd w:id="169"/>
    </w:p>
    <w:p w14:paraId="03222B6C" w14:textId="77777777" w:rsidR="00965E51" w:rsidRPr="008D7ACF" w:rsidRDefault="00965E51" w:rsidP="00965E51">
      <w:pPr>
        <w:widowControl w:val="0"/>
        <w:tabs>
          <w:tab w:val="left" w:pos="10260"/>
        </w:tabs>
        <w:autoSpaceDE w:val="0"/>
        <w:autoSpaceDN w:val="0"/>
        <w:adjustRightInd w:val="0"/>
        <w:ind w:firstLine="540"/>
        <w:jc w:val="both"/>
      </w:pPr>
      <w:r w:rsidRPr="008D7ACF">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14:paraId="50E890EB" w14:textId="77777777" w:rsidR="00965E51" w:rsidRPr="008D7ACF" w:rsidRDefault="00965E51" w:rsidP="00965E51">
      <w:pPr>
        <w:widowControl w:val="0"/>
        <w:autoSpaceDE w:val="0"/>
        <w:autoSpaceDN w:val="0"/>
        <w:adjustRightInd w:val="0"/>
        <w:ind w:firstLine="540"/>
        <w:jc w:val="both"/>
      </w:pPr>
      <w:r w:rsidRPr="008D7ACF">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14:paraId="050C7A8B" w14:textId="77777777" w:rsidR="00965E51" w:rsidRDefault="00965E51" w:rsidP="00965E51">
      <w:pPr>
        <w:widowControl w:val="0"/>
        <w:autoSpaceDE w:val="0"/>
        <w:autoSpaceDN w:val="0"/>
        <w:adjustRightInd w:val="0"/>
        <w:ind w:firstLine="540"/>
        <w:jc w:val="both"/>
      </w:pPr>
      <w:r w:rsidRPr="008D7ACF">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14:paraId="4AC5D194" w14:textId="77777777" w:rsidR="00965E51" w:rsidRPr="00965E51" w:rsidRDefault="00965E51" w:rsidP="00203FBA">
      <w:pPr>
        <w:pStyle w:val="39"/>
      </w:pPr>
      <w:bookmarkStart w:id="170" w:name="_Toc37158785"/>
      <w:r w:rsidRPr="00BA589B">
        <w:t xml:space="preserve">Статья </w:t>
      </w:r>
      <w:r>
        <w:t>16</w:t>
      </w:r>
      <w:r w:rsidRPr="00BA589B">
        <w:t>.</w:t>
      </w:r>
      <w:r>
        <w:t xml:space="preserve">4 </w:t>
      </w:r>
      <w:r w:rsidRPr="00965E51">
        <w:t>Проведение публичных слушаний по вопросу внесения изменений в настоящие Правила</w:t>
      </w:r>
      <w:bookmarkEnd w:id="170"/>
    </w:p>
    <w:p w14:paraId="2206059E" w14:textId="77777777" w:rsidR="00965E51" w:rsidRPr="008D7ACF" w:rsidRDefault="00965E51" w:rsidP="00965E51">
      <w:pPr>
        <w:widowControl w:val="0"/>
        <w:autoSpaceDE w:val="0"/>
        <w:autoSpaceDN w:val="0"/>
        <w:adjustRightInd w:val="0"/>
        <w:ind w:firstLine="540"/>
        <w:jc w:val="both"/>
      </w:pPr>
      <w:r w:rsidRPr="008D7ACF">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14:paraId="5C12329F" w14:textId="77777777" w:rsidR="00965E51" w:rsidRPr="008D7ACF" w:rsidRDefault="00965E51" w:rsidP="00965E51">
      <w:pPr>
        <w:widowControl w:val="0"/>
        <w:autoSpaceDE w:val="0"/>
        <w:autoSpaceDN w:val="0"/>
        <w:adjustRightInd w:val="0"/>
        <w:ind w:firstLine="540"/>
        <w:jc w:val="both"/>
      </w:pPr>
      <w:r w:rsidRPr="008D7ACF">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14:paraId="412CEEC1" w14:textId="77777777" w:rsidR="00965E51" w:rsidRPr="008D7ACF" w:rsidRDefault="00965E51" w:rsidP="00965E51">
      <w:pPr>
        <w:widowControl w:val="0"/>
        <w:autoSpaceDE w:val="0"/>
        <w:autoSpaceDN w:val="0"/>
        <w:adjustRightInd w:val="0"/>
        <w:ind w:firstLine="540"/>
        <w:jc w:val="both"/>
      </w:pPr>
      <w:r w:rsidRPr="008D7ACF">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14:paraId="73D038A7" w14:textId="77777777" w:rsidR="00965E51" w:rsidRPr="008D7ACF" w:rsidRDefault="00965E51" w:rsidP="00965E51">
      <w:pPr>
        <w:widowControl w:val="0"/>
        <w:autoSpaceDE w:val="0"/>
        <w:autoSpaceDN w:val="0"/>
        <w:adjustRightInd w:val="0"/>
        <w:ind w:firstLine="540"/>
        <w:jc w:val="both"/>
      </w:pPr>
      <w:r w:rsidRPr="008D7ACF">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14:paraId="161A5701" w14:textId="77777777" w:rsidR="00965E51" w:rsidRPr="008D7ACF" w:rsidRDefault="00965E51" w:rsidP="00965E51">
      <w:pPr>
        <w:widowControl w:val="0"/>
        <w:autoSpaceDE w:val="0"/>
        <w:autoSpaceDN w:val="0"/>
        <w:adjustRightInd w:val="0"/>
        <w:ind w:firstLine="540"/>
        <w:jc w:val="both"/>
      </w:pPr>
      <w:r w:rsidRPr="008D7ACF">
        <w:t>4.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14:paraId="0B88906B" w14:textId="77777777" w:rsidR="00965E51" w:rsidRPr="008D7ACF" w:rsidRDefault="00965E51" w:rsidP="00965E51">
      <w:pPr>
        <w:widowControl w:val="0"/>
        <w:autoSpaceDE w:val="0"/>
        <w:autoSpaceDN w:val="0"/>
        <w:adjustRightInd w:val="0"/>
        <w:ind w:firstLine="540"/>
        <w:jc w:val="both"/>
      </w:pPr>
      <w:r w:rsidRPr="008D7ACF">
        <w:t>5. Решение о подготовке проекта изменений и о проведении публичных слушаний подлежит официальному опубликованию.</w:t>
      </w:r>
    </w:p>
    <w:p w14:paraId="1118FE30" w14:textId="77777777" w:rsidR="00965E51" w:rsidRPr="008D7ACF" w:rsidRDefault="00965E51" w:rsidP="00965E51">
      <w:pPr>
        <w:widowControl w:val="0"/>
        <w:autoSpaceDE w:val="0"/>
        <w:autoSpaceDN w:val="0"/>
        <w:adjustRightInd w:val="0"/>
        <w:ind w:firstLine="540"/>
        <w:jc w:val="both"/>
      </w:pPr>
      <w:r w:rsidRPr="008D7ACF">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14:paraId="06DC3C73" w14:textId="77777777" w:rsidR="00965E51" w:rsidRPr="008D7ACF" w:rsidRDefault="00965E51" w:rsidP="00965E51">
      <w:pPr>
        <w:widowControl w:val="0"/>
        <w:autoSpaceDE w:val="0"/>
        <w:autoSpaceDN w:val="0"/>
        <w:adjustRightInd w:val="0"/>
        <w:ind w:firstLine="540"/>
        <w:jc w:val="both"/>
      </w:pPr>
      <w:r w:rsidRPr="008D7ACF">
        <w:t xml:space="preserve">7. 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 имеющих общую границу с земельным участком, </w:t>
      </w:r>
      <w:r w:rsidRPr="008D7ACF">
        <w:lastRenderedPageBreak/>
        <w:t>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14:paraId="4A07C66B" w14:textId="77777777" w:rsidR="00965E51" w:rsidRPr="008D7ACF" w:rsidRDefault="00965E51" w:rsidP="00965E51">
      <w:pPr>
        <w:widowControl w:val="0"/>
        <w:autoSpaceDE w:val="0"/>
        <w:autoSpaceDN w:val="0"/>
        <w:adjustRightInd w:val="0"/>
        <w:ind w:firstLine="540"/>
        <w:jc w:val="both"/>
      </w:pPr>
      <w:r w:rsidRPr="008D7ACF">
        <w:t>Указанные извещения направляются комиссией по землепользованию и застройке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14:paraId="2753CB04" w14:textId="77777777" w:rsidR="008F47A6" w:rsidRPr="00BA589B" w:rsidRDefault="008F47A6" w:rsidP="009341BE">
      <w:pPr>
        <w:pStyle w:val="2"/>
      </w:pPr>
      <w:bookmarkStart w:id="171" w:name="_Toc37158786"/>
      <w:r w:rsidRPr="00BA589B">
        <w:t>РАЗДЕЛ 5. О внесении изменений в правила землепользования и застройки.</w:t>
      </w:r>
      <w:bookmarkEnd w:id="166"/>
      <w:bookmarkEnd w:id="167"/>
      <w:bookmarkEnd w:id="171"/>
    </w:p>
    <w:p w14:paraId="54A0319E" w14:textId="77777777" w:rsidR="0049612F" w:rsidRPr="00BA589B" w:rsidRDefault="0049612F" w:rsidP="00203FBA">
      <w:pPr>
        <w:pStyle w:val="39"/>
      </w:pPr>
      <w:bookmarkStart w:id="172" w:name="_Toc13730458"/>
      <w:bookmarkStart w:id="173" w:name="_Toc13731596"/>
      <w:bookmarkStart w:id="174" w:name="_Toc37158787"/>
      <w:r w:rsidRPr="00BA589B">
        <w:t xml:space="preserve">Статья </w:t>
      </w:r>
      <w:r w:rsidR="00CE18A0">
        <w:t>17</w:t>
      </w:r>
      <w:r w:rsidRPr="00BA589B">
        <w:t xml:space="preserve">. </w:t>
      </w:r>
      <w:bookmarkEnd w:id="172"/>
      <w:bookmarkEnd w:id="173"/>
      <w:r w:rsidR="00CE18A0" w:rsidRPr="00CE18A0">
        <w:t>Порядок внесения изменений в Правила землепользования и застройки сельского поселения</w:t>
      </w:r>
      <w:bookmarkEnd w:id="174"/>
      <w:r w:rsidR="00CE18A0" w:rsidRPr="00CE18A0">
        <w:t xml:space="preserve"> </w:t>
      </w:r>
    </w:p>
    <w:p w14:paraId="209C5A16" w14:textId="77777777" w:rsidR="00965E51" w:rsidRPr="00965E51" w:rsidRDefault="00965E51" w:rsidP="00965E51">
      <w:pPr>
        <w:ind w:firstLine="540"/>
        <w:jc w:val="both"/>
      </w:pPr>
      <w:bookmarkStart w:id="175" w:name="_Toc13730460"/>
      <w:bookmarkStart w:id="176" w:name="_Toc13731598"/>
      <w:r w:rsidRPr="00965E51">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14:paraId="2938AFBF" w14:textId="77777777" w:rsidR="00965E51" w:rsidRPr="00965E51" w:rsidRDefault="00965E51" w:rsidP="00965E51">
      <w:pPr>
        <w:ind w:firstLine="540"/>
        <w:jc w:val="both"/>
      </w:pPr>
      <w:r w:rsidRPr="00965E51">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14:paraId="7EBAFD3D" w14:textId="77777777" w:rsidR="00965E51" w:rsidRPr="00965E51" w:rsidRDefault="00965E51" w:rsidP="00965E51">
      <w:pPr>
        <w:ind w:firstLine="540"/>
        <w:jc w:val="both"/>
      </w:pPr>
      <w:r w:rsidRPr="00965E51">
        <w:t>1) несоответствие настоящих Правил генеральному плану поселения, возникшее в результате внесения в генеральный план изменений;</w:t>
      </w:r>
    </w:p>
    <w:p w14:paraId="6691F89B" w14:textId="77777777" w:rsidR="00965E51" w:rsidRPr="00965E51" w:rsidRDefault="00965E51" w:rsidP="00965E51">
      <w:pPr>
        <w:ind w:firstLine="540"/>
        <w:jc w:val="both"/>
      </w:pPr>
      <w:r w:rsidRPr="00965E51">
        <w:t>2) поступление предложений об изменении границ территориальных зон, изменении градостроительных регламентов.</w:t>
      </w:r>
    </w:p>
    <w:p w14:paraId="08FB3E6F" w14:textId="77777777" w:rsidR="00965E51" w:rsidRPr="00965E51" w:rsidRDefault="00965E51" w:rsidP="00965E51">
      <w:pPr>
        <w:ind w:firstLine="540"/>
      </w:pPr>
      <w:r w:rsidRPr="00965E51">
        <w:t>3. Предложения о внесении изменений в настоящие Правила направляются:</w:t>
      </w:r>
    </w:p>
    <w:p w14:paraId="2996DFEC" w14:textId="77777777" w:rsidR="00965E51" w:rsidRPr="00965E51" w:rsidRDefault="00965E51" w:rsidP="00965E51">
      <w:pPr>
        <w:ind w:firstLine="540"/>
        <w:jc w:val="both"/>
      </w:pPr>
      <w:r w:rsidRPr="00965E51">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1C193209" w14:textId="77777777" w:rsidR="00965E51" w:rsidRPr="00965E51" w:rsidRDefault="00965E51" w:rsidP="00965E51">
      <w:pPr>
        <w:ind w:firstLine="540"/>
        <w:jc w:val="both"/>
      </w:pPr>
      <w:r w:rsidRPr="00965E51">
        <w:t>2) органами исполнительной власти Ростовской области в случаях, если настоящие Правила могут воспрепятствовать функционированию, размещению объектов капитального строительства окружного значения;</w:t>
      </w:r>
    </w:p>
    <w:p w14:paraId="0DA139D2" w14:textId="77777777" w:rsidR="00965E51" w:rsidRPr="00965E51" w:rsidRDefault="00965E51" w:rsidP="00965E51">
      <w:pPr>
        <w:ind w:firstLine="540"/>
        <w:jc w:val="both"/>
      </w:pPr>
      <w:r w:rsidRPr="00965E51">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14:paraId="7D33E9C1" w14:textId="77777777" w:rsidR="00965E51" w:rsidRPr="00965E51" w:rsidRDefault="00965E51" w:rsidP="00965E51">
      <w:pPr>
        <w:ind w:firstLine="540"/>
        <w:jc w:val="both"/>
      </w:pPr>
      <w:r w:rsidRPr="00965E51">
        <w:t>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B9B815B" w14:textId="77777777" w:rsidR="00965E51" w:rsidRPr="00965E51" w:rsidRDefault="00965E51" w:rsidP="00965E51">
      <w:pPr>
        <w:ind w:firstLine="540"/>
        <w:jc w:val="both"/>
      </w:pPr>
      <w:r w:rsidRPr="00965E51">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14:paraId="27BE5DCC" w14:textId="77777777" w:rsidR="00965E51" w:rsidRPr="00965E51" w:rsidRDefault="00965E51" w:rsidP="00965E51">
      <w:pPr>
        <w:ind w:firstLine="540"/>
        <w:jc w:val="both"/>
      </w:pPr>
      <w:r w:rsidRPr="00965E51">
        <w:t>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поселения.</w:t>
      </w:r>
    </w:p>
    <w:p w14:paraId="4D211780" w14:textId="77777777" w:rsidR="00965E51" w:rsidRPr="00965E51" w:rsidRDefault="00965E51" w:rsidP="00965E51">
      <w:pPr>
        <w:ind w:firstLine="540"/>
        <w:jc w:val="both"/>
      </w:pPr>
      <w:r w:rsidRPr="00965E51">
        <w:t xml:space="preserve">6.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w:t>
      </w:r>
      <w:r w:rsidRPr="00965E51">
        <w:lastRenderedPageBreak/>
        <w:t>предложения о внесении изменения в Правила с указанием причин отклонения и направляет копию такого решения заявителю.</w:t>
      </w:r>
    </w:p>
    <w:p w14:paraId="098F72C7" w14:textId="77777777" w:rsidR="00965E51" w:rsidRPr="00965E51" w:rsidRDefault="00965E51" w:rsidP="00965E51">
      <w:pPr>
        <w:ind w:firstLine="540"/>
        <w:jc w:val="both"/>
      </w:pPr>
      <w:r w:rsidRPr="00965E51">
        <w:t>7. При внесении изменений в настоящие Правила на рассмотрение Собрания депутатов представляются:</w:t>
      </w:r>
    </w:p>
    <w:p w14:paraId="5F32F7A2" w14:textId="77777777" w:rsidR="00965E51" w:rsidRPr="00965E51" w:rsidRDefault="00965E51" w:rsidP="00965E51">
      <w:pPr>
        <w:ind w:firstLine="540"/>
        <w:jc w:val="both"/>
      </w:pPr>
      <w:r w:rsidRPr="00965E51">
        <w:t>1) проект решения о внесении изменений с обосновывающими документами;</w:t>
      </w:r>
    </w:p>
    <w:p w14:paraId="4152FCA9" w14:textId="77777777" w:rsidR="00965E51" w:rsidRPr="00965E51" w:rsidRDefault="00965E51" w:rsidP="00965E51">
      <w:pPr>
        <w:ind w:firstLine="540"/>
        <w:jc w:val="both"/>
      </w:pPr>
      <w:r w:rsidRPr="00965E51">
        <w:t>2) согласование изменения с уполномоченным органом в сфере архитектуры и градостроительства администрации поселения;</w:t>
      </w:r>
    </w:p>
    <w:p w14:paraId="27B3AE12" w14:textId="77777777" w:rsidR="00965E51" w:rsidRPr="00965E51" w:rsidRDefault="00965E51" w:rsidP="00965E51">
      <w:pPr>
        <w:ind w:firstLine="540"/>
        <w:jc w:val="both"/>
      </w:pPr>
      <w:r w:rsidRPr="00965E51">
        <w:t>3) заключение комиссии по землепользованию и застройке;</w:t>
      </w:r>
    </w:p>
    <w:p w14:paraId="3329B7BD" w14:textId="77777777" w:rsidR="00965E51" w:rsidRPr="00965E51" w:rsidRDefault="00965E51" w:rsidP="00965E51">
      <w:pPr>
        <w:ind w:firstLine="540"/>
        <w:jc w:val="both"/>
      </w:pPr>
      <w:r w:rsidRPr="00965E51">
        <w:t>4) протокол публичных слушаний и заключение о результатах публичных слушаний.</w:t>
      </w:r>
    </w:p>
    <w:p w14:paraId="627AA746" w14:textId="77777777" w:rsidR="00965E51" w:rsidRPr="00965E51" w:rsidRDefault="00965E51" w:rsidP="00965E51">
      <w:pPr>
        <w:ind w:firstLine="540"/>
        <w:jc w:val="both"/>
      </w:pPr>
      <w:r w:rsidRPr="00965E51">
        <w:t>Изменения в настоящие Правила утверждаются Собранием депутатов.</w:t>
      </w:r>
    </w:p>
    <w:p w14:paraId="16700B90" w14:textId="77777777" w:rsidR="00965E51" w:rsidRPr="00965E51" w:rsidRDefault="00965E51" w:rsidP="00965E51">
      <w:pPr>
        <w:ind w:firstLine="540"/>
        <w:jc w:val="both"/>
      </w:pPr>
      <w:r w:rsidRPr="00965E51">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14:paraId="637852B3" w14:textId="77777777" w:rsidR="00965E51" w:rsidRPr="00965E51" w:rsidRDefault="00965E51" w:rsidP="00965E51">
      <w:pPr>
        <w:ind w:firstLine="540"/>
        <w:jc w:val="both"/>
      </w:pPr>
      <w:r w:rsidRPr="00965E51">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14:paraId="1A09907F" w14:textId="77777777" w:rsidR="008F47A6" w:rsidRPr="00BA589B" w:rsidRDefault="008F47A6" w:rsidP="009341BE">
      <w:pPr>
        <w:pStyle w:val="2"/>
      </w:pPr>
      <w:bookmarkStart w:id="177" w:name="_Toc37158788"/>
      <w:r w:rsidRPr="00BA589B">
        <w:t>РАЗДЕЛ 6. О регулировании иных вопросов землепользования и застройки.</w:t>
      </w:r>
      <w:bookmarkEnd w:id="175"/>
      <w:bookmarkEnd w:id="176"/>
      <w:bookmarkEnd w:id="177"/>
    </w:p>
    <w:p w14:paraId="7BF90816" w14:textId="77777777" w:rsidR="00064955" w:rsidRDefault="00064955" w:rsidP="00203FBA">
      <w:pPr>
        <w:pStyle w:val="39"/>
      </w:pPr>
      <w:bookmarkStart w:id="178" w:name="_Toc13730461"/>
      <w:bookmarkStart w:id="179" w:name="_Toc13731599"/>
      <w:bookmarkStart w:id="180" w:name="_Toc37158789"/>
      <w:r w:rsidRPr="00BA589B">
        <w:t xml:space="preserve">Статья </w:t>
      </w:r>
      <w:r w:rsidR="00CE18A0">
        <w:t>18</w:t>
      </w:r>
      <w:r w:rsidRPr="00BA589B">
        <w:t xml:space="preserve">. </w:t>
      </w:r>
      <w:bookmarkEnd w:id="178"/>
      <w:bookmarkEnd w:id="179"/>
      <w:r w:rsidR="00CE18A0" w:rsidRPr="00CE18A0">
        <w:t>Общие принципы регулирования иных вопросов землепользования и застройки на территории сельского поселения</w:t>
      </w:r>
      <w:bookmarkEnd w:id="180"/>
    </w:p>
    <w:p w14:paraId="1BB83DCA" w14:textId="77777777" w:rsidR="00CE18A0" w:rsidRPr="00965E51" w:rsidRDefault="00CE18A0" w:rsidP="00CE18A0">
      <w:pPr>
        <w:suppressAutoHyphens w:val="0"/>
        <w:ind w:firstLine="709"/>
        <w:contextualSpacing/>
        <w:jc w:val="both"/>
        <w:rPr>
          <w:rFonts w:cs="Times New Roman"/>
          <w:lang w:eastAsia="zh-CN"/>
        </w:rPr>
      </w:pPr>
      <w:r w:rsidRPr="00965E51">
        <w:rPr>
          <w:rFonts w:cs="Times New Roman"/>
          <w:lang w:eastAsia="zh-CN"/>
        </w:rPr>
        <w:t xml:space="preserve">Иные вопросы землепользования и застройки на территории сельского поселения регулируются законодательством РФ, </w:t>
      </w:r>
      <w:r w:rsidR="00902C84" w:rsidRPr="00965E51">
        <w:rPr>
          <w:rFonts w:cs="Times New Roman"/>
          <w:lang w:eastAsia="zh-CN"/>
        </w:rPr>
        <w:t>Ростовской области</w:t>
      </w:r>
      <w:r w:rsidRPr="00965E51">
        <w:rPr>
          <w:rFonts w:cs="Times New Roman"/>
          <w:lang w:eastAsia="zh-CN"/>
        </w:rPr>
        <w:t xml:space="preserve">, нормативными правовыми актами </w:t>
      </w:r>
      <w:r w:rsidR="00CA6C02" w:rsidRPr="00965E51">
        <w:rPr>
          <w:rFonts w:cs="Times New Roman"/>
          <w:lang w:eastAsia="zh-CN"/>
        </w:rPr>
        <w:t>Цимлянского</w:t>
      </w:r>
      <w:r w:rsidR="00C041DE" w:rsidRPr="00965E51">
        <w:rPr>
          <w:rFonts w:cs="Times New Roman"/>
          <w:lang w:eastAsia="zh-CN"/>
        </w:rPr>
        <w:t xml:space="preserve"> района</w:t>
      </w:r>
      <w:r w:rsidRPr="00965E51">
        <w:rPr>
          <w:rFonts w:cs="Times New Roman"/>
          <w:lang w:eastAsia="zh-CN"/>
        </w:rPr>
        <w:t xml:space="preserve"> и </w:t>
      </w:r>
      <w:proofErr w:type="spellStart"/>
      <w:r w:rsidR="004B79AC">
        <w:rPr>
          <w:rFonts w:cs="Times New Roman"/>
          <w:lang w:eastAsia="zh-CN"/>
        </w:rPr>
        <w:t>Саркеловского</w:t>
      </w:r>
      <w:proofErr w:type="spellEnd"/>
      <w:r w:rsidR="00902C84" w:rsidRPr="00965E51">
        <w:rPr>
          <w:rFonts w:cs="Times New Roman"/>
          <w:lang w:eastAsia="zh-CN"/>
        </w:rPr>
        <w:t xml:space="preserve"> сельского поселения </w:t>
      </w:r>
      <w:r w:rsidR="00CA6C02" w:rsidRPr="00965E51">
        <w:rPr>
          <w:rFonts w:cs="Times New Roman"/>
          <w:lang w:eastAsia="zh-CN"/>
        </w:rPr>
        <w:t>Цимлянского</w:t>
      </w:r>
      <w:r w:rsidR="00902C84" w:rsidRPr="00965E51">
        <w:rPr>
          <w:rFonts w:cs="Times New Roman"/>
          <w:lang w:eastAsia="zh-CN"/>
        </w:rPr>
        <w:t xml:space="preserve"> района</w:t>
      </w:r>
      <w:r w:rsidRPr="00965E51">
        <w:rPr>
          <w:rFonts w:cs="Times New Roman"/>
          <w:lang w:eastAsia="zh-CN"/>
        </w:rPr>
        <w:t>.</w:t>
      </w:r>
    </w:p>
    <w:sectPr w:rsidR="00CE18A0" w:rsidRPr="00965E51" w:rsidSect="002B4AB9">
      <w:pgSz w:w="11905" w:h="16837" w:code="9"/>
      <w:pgMar w:top="851" w:right="851" w:bottom="1134" w:left="1701"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C0331" w14:textId="77777777" w:rsidR="00630B23" w:rsidRDefault="00630B23">
      <w:r>
        <w:separator/>
      </w:r>
    </w:p>
  </w:endnote>
  <w:endnote w:type="continuationSeparator" w:id="0">
    <w:p w14:paraId="038031ED" w14:textId="77777777" w:rsidR="00630B23" w:rsidRDefault="00630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Полужирный">
    <w:panose1 w:val="00000000000000000000"/>
    <w:charset w:val="00"/>
    <w:family w:val="roman"/>
    <w:notTrueType/>
    <w:pitch w:val="default"/>
  </w:font>
  <w:font w:name="TimesET">
    <w:panose1 w:val="00000000000000000000"/>
    <w:charset w:val="00"/>
    <w:family w:val="auto"/>
    <w:notTrueType/>
    <w:pitch w:val="default"/>
    <w:sig w:usb0="00000003" w:usb1="00000000" w:usb2="00000000" w:usb3="00000000" w:csb0="00000001" w:csb1="00000000"/>
  </w:font>
  <w:font w:name="Peterburg">
    <w:altName w:val="Times New Roman"/>
    <w:charset w:val="00"/>
    <w:family w:val="auto"/>
    <w:pitch w:val="variable"/>
    <w:sig w:usb0="00000287" w:usb1="00000000" w:usb2="00000000" w:usb3="00000000" w:csb0="0000001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9735924"/>
      <w:docPartObj>
        <w:docPartGallery w:val="Page Numbers (Bottom of Page)"/>
        <w:docPartUnique/>
      </w:docPartObj>
    </w:sdtPr>
    <w:sdtEndPr/>
    <w:sdtContent>
      <w:p w14:paraId="185CC209" w14:textId="77777777" w:rsidR="00A20376" w:rsidRDefault="00A80B3F">
        <w:pPr>
          <w:pStyle w:val="ae"/>
          <w:jc w:val="right"/>
        </w:pPr>
        <w:r>
          <w:rPr>
            <w:noProof/>
          </w:rPr>
          <w:fldChar w:fldCharType="begin"/>
        </w:r>
        <w:r w:rsidR="00A20376">
          <w:rPr>
            <w:noProof/>
          </w:rPr>
          <w:instrText>PAGE   \* MERGEFORMAT</w:instrText>
        </w:r>
        <w:r>
          <w:rPr>
            <w:noProof/>
          </w:rPr>
          <w:fldChar w:fldCharType="separate"/>
        </w:r>
        <w:r w:rsidR="004B79AC">
          <w:rPr>
            <w:noProof/>
          </w:rPr>
          <w:t>25</w:t>
        </w:r>
        <w:r>
          <w:rPr>
            <w:noProof/>
          </w:rPr>
          <w:fldChar w:fldCharType="end"/>
        </w:r>
      </w:p>
    </w:sdtContent>
  </w:sdt>
  <w:p w14:paraId="398C80E7" w14:textId="77777777" w:rsidR="00A20376" w:rsidRDefault="00A20376">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65203456"/>
      <w:docPartObj>
        <w:docPartGallery w:val="Page Numbers (Bottom of Page)"/>
        <w:docPartUnique/>
      </w:docPartObj>
    </w:sdtPr>
    <w:sdtEndPr/>
    <w:sdtContent>
      <w:p w14:paraId="40A38B00" w14:textId="77777777" w:rsidR="00A20376" w:rsidRDefault="00A20376">
        <w:pPr>
          <w:pStyle w:val="ae"/>
          <w:jc w:val="right"/>
        </w:pPr>
        <w:r>
          <w:t>2</w:t>
        </w:r>
      </w:p>
    </w:sdtContent>
  </w:sdt>
  <w:p w14:paraId="5D1854DE" w14:textId="77777777" w:rsidR="00A20376" w:rsidRDefault="00A2037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4C4A61" w14:textId="77777777" w:rsidR="00630B23" w:rsidRDefault="00630B23">
      <w:r>
        <w:separator/>
      </w:r>
    </w:p>
  </w:footnote>
  <w:footnote w:type="continuationSeparator" w:id="0">
    <w:p w14:paraId="055BD2A1" w14:textId="77777777" w:rsidR="00630B23" w:rsidRDefault="00630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ECD46" w14:textId="77777777" w:rsidR="00A20376" w:rsidRDefault="006D7EA8">
    <w:pPr>
      <w:pStyle w:val="ad"/>
    </w:pPr>
    <w:r>
      <w:rPr>
        <w:noProof/>
        <w:lang w:eastAsia="ru-RU"/>
      </w:rPr>
      <w:pict w14:anchorId="4B77550D">
        <v:rect id="Rectangle 3" o:spid="_x0000_s2050" style="position:absolute;margin-left:-5.1pt;margin-top:-13.4pt;width:524.4pt;height:807.8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29BD" w14:textId="77777777" w:rsidR="00A20376" w:rsidRDefault="006D7EA8">
    <w:pPr>
      <w:pStyle w:val="ad"/>
    </w:pPr>
    <w:r>
      <w:rPr>
        <w:noProof/>
        <w:lang w:eastAsia="ru-RU"/>
      </w:rPr>
      <w:pict w14:anchorId="3C06C0AB">
        <v:rect id="Rectangle 2" o:spid="_x0000_s2049" style="position:absolute;margin-left:-3.3pt;margin-top:-12.15pt;width:524.4pt;height:80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38C78" w14:textId="77777777" w:rsidR="00A20376" w:rsidRDefault="00A20376">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2185D" w14:textId="77777777" w:rsidR="00A20376" w:rsidRDefault="00A20376">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15:restartNumberingAfterBreak="0">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15:restartNumberingAfterBreak="0">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15:restartNumberingAfterBreak="0">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15:restartNumberingAfterBreak="0">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15:restartNumberingAfterBreak="0">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87711"/>
    <w:multiLevelType w:val="hybridMultilevel"/>
    <w:tmpl w:val="2F80C4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D9D5606"/>
    <w:multiLevelType w:val="hybridMultilevel"/>
    <w:tmpl w:val="B3AA2BE2"/>
    <w:lvl w:ilvl="0" w:tplc="00000005">
      <w:start w:val="1"/>
      <w:numFmt w:val="bullet"/>
      <w:lvlText w:val=""/>
      <w:lvlJc w:val="left"/>
      <w:pPr>
        <w:tabs>
          <w:tab w:val="num" w:pos="1364"/>
        </w:tabs>
        <w:ind w:left="1364" w:hanging="284"/>
      </w:pPr>
      <w:rPr>
        <w:rFonts w:ascii="Symbol" w:hAnsi="Symbol"/>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1EFF5C84"/>
    <w:multiLevelType w:val="hybridMultilevel"/>
    <w:tmpl w:val="F6A0FC58"/>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77CEA0E"/>
    <w:multiLevelType w:val="multilevel"/>
    <w:tmpl w:val="30F29D35"/>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7" w15:restartNumberingAfterBreak="0">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81E16D"/>
    <w:multiLevelType w:val="multilevel"/>
    <w:tmpl w:val="72940C48"/>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15:restartNumberingAfterBreak="0">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29C640A"/>
    <w:multiLevelType w:val="hybridMultilevel"/>
    <w:tmpl w:val="514437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6A42169"/>
    <w:multiLevelType w:val="hybridMultilevel"/>
    <w:tmpl w:val="BCEC53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1F2531"/>
    <w:multiLevelType w:val="hybridMultilevel"/>
    <w:tmpl w:val="589CD440"/>
    <w:lvl w:ilvl="0" w:tplc="02FE405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26" w15:restartNumberingAfterBreak="0">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8"/>
  </w:num>
  <w:num w:numId="3">
    <w:abstractNumId w:val="10"/>
  </w:num>
  <w:num w:numId="4">
    <w:abstractNumId w:val="0"/>
  </w:num>
  <w:num w:numId="5">
    <w:abstractNumId w:val="1"/>
  </w:num>
  <w:num w:numId="6">
    <w:abstractNumId w:val="21"/>
  </w:num>
  <w:num w:numId="7">
    <w:abstractNumId w:val="19"/>
  </w:num>
  <w:num w:numId="8">
    <w:abstractNumId w:val="26"/>
  </w:num>
  <w:num w:numId="9">
    <w:abstractNumId w:val="17"/>
  </w:num>
  <w:num w:numId="10">
    <w:abstractNumId w:val="15"/>
  </w:num>
  <w:num w:numId="11">
    <w:abstractNumId w:val="12"/>
  </w:num>
  <w:num w:numId="12">
    <w:abstractNumId w:val="22"/>
  </w:num>
  <w:num w:numId="13">
    <w:abstractNumId w:val="18"/>
  </w:num>
  <w:num w:numId="14">
    <w:abstractNumId w:val="16"/>
  </w:num>
  <w:num w:numId="15">
    <w:abstractNumId w:val="20"/>
  </w:num>
  <w:num w:numId="16">
    <w:abstractNumId w:val="14"/>
  </w:num>
  <w:num w:numId="17">
    <w:abstractNumId w:val="23"/>
  </w:num>
  <w:num w:numId="18">
    <w:abstractNumId w:val="13"/>
  </w:num>
  <w:num w:numId="19">
    <w:abstractNumId w:val="25"/>
  </w:num>
  <w:num w:numId="20">
    <w:abstractNumId w:val="24"/>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5A1C"/>
    <w:rsid w:val="000062D0"/>
    <w:rsid w:val="00015407"/>
    <w:rsid w:val="0002057E"/>
    <w:rsid w:val="000221A9"/>
    <w:rsid w:val="00034346"/>
    <w:rsid w:val="00040330"/>
    <w:rsid w:val="00041AAB"/>
    <w:rsid w:val="00042061"/>
    <w:rsid w:val="0004452A"/>
    <w:rsid w:val="00045A30"/>
    <w:rsid w:val="00055EE9"/>
    <w:rsid w:val="00056403"/>
    <w:rsid w:val="000612F1"/>
    <w:rsid w:val="0006189D"/>
    <w:rsid w:val="00063B8F"/>
    <w:rsid w:val="00064955"/>
    <w:rsid w:val="00064A5E"/>
    <w:rsid w:val="00064E00"/>
    <w:rsid w:val="00066FA0"/>
    <w:rsid w:val="000673B0"/>
    <w:rsid w:val="0007475E"/>
    <w:rsid w:val="00077810"/>
    <w:rsid w:val="00085FBC"/>
    <w:rsid w:val="000867EA"/>
    <w:rsid w:val="00087289"/>
    <w:rsid w:val="00093AFC"/>
    <w:rsid w:val="00095678"/>
    <w:rsid w:val="00095ED8"/>
    <w:rsid w:val="000A19BD"/>
    <w:rsid w:val="000A2D08"/>
    <w:rsid w:val="000A79D4"/>
    <w:rsid w:val="000B517A"/>
    <w:rsid w:val="000B55DB"/>
    <w:rsid w:val="000C452B"/>
    <w:rsid w:val="000D05C6"/>
    <w:rsid w:val="000D51E8"/>
    <w:rsid w:val="000E2B36"/>
    <w:rsid w:val="000F3F55"/>
    <w:rsid w:val="00100313"/>
    <w:rsid w:val="00106579"/>
    <w:rsid w:val="00106EEC"/>
    <w:rsid w:val="0011098B"/>
    <w:rsid w:val="001114AA"/>
    <w:rsid w:val="00111579"/>
    <w:rsid w:val="00115FB6"/>
    <w:rsid w:val="001261DF"/>
    <w:rsid w:val="00127886"/>
    <w:rsid w:val="00130D57"/>
    <w:rsid w:val="00131B25"/>
    <w:rsid w:val="0013595C"/>
    <w:rsid w:val="0013777C"/>
    <w:rsid w:val="00140717"/>
    <w:rsid w:val="0014270D"/>
    <w:rsid w:val="001446C7"/>
    <w:rsid w:val="00147B7D"/>
    <w:rsid w:val="00151B1B"/>
    <w:rsid w:val="00152EAC"/>
    <w:rsid w:val="001554B8"/>
    <w:rsid w:val="00156DFC"/>
    <w:rsid w:val="001577F8"/>
    <w:rsid w:val="00174CE2"/>
    <w:rsid w:val="001810A5"/>
    <w:rsid w:val="0018754D"/>
    <w:rsid w:val="001922CC"/>
    <w:rsid w:val="00192D48"/>
    <w:rsid w:val="001A053A"/>
    <w:rsid w:val="001A39AD"/>
    <w:rsid w:val="001A4ACD"/>
    <w:rsid w:val="001A4C40"/>
    <w:rsid w:val="001B0B7F"/>
    <w:rsid w:val="001B30AE"/>
    <w:rsid w:val="001B31E0"/>
    <w:rsid w:val="001B76E2"/>
    <w:rsid w:val="001C47B2"/>
    <w:rsid w:val="001D054D"/>
    <w:rsid w:val="001D182C"/>
    <w:rsid w:val="001D1B29"/>
    <w:rsid w:val="001D2A1D"/>
    <w:rsid w:val="001E04D4"/>
    <w:rsid w:val="001E059E"/>
    <w:rsid w:val="001E13C0"/>
    <w:rsid w:val="001E1AED"/>
    <w:rsid w:val="001E2C11"/>
    <w:rsid w:val="001E2D21"/>
    <w:rsid w:val="001E328A"/>
    <w:rsid w:val="001E4CE8"/>
    <w:rsid w:val="001E6B52"/>
    <w:rsid w:val="001F0A0E"/>
    <w:rsid w:val="001F5D01"/>
    <w:rsid w:val="001F71C3"/>
    <w:rsid w:val="002009B4"/>
    <w:rsid w:val="00203FBA"/>
    <w:rsid w:val="00213076"/>
    <w:rsid w:val="0021534D"/>
    <w:rsid w:val="00217587"/>
    <w:rsid w:val="00217E7E"/>
    <w:rsid w:val="002279E7"/>
    <w:rsid w:val="00230A9E"/>
    <w:rsid w:val="00231562"/>
    <w:rsid w:val="00231D6A"/>
    <w:rsid w:val="00232FB1"/>
    <w:rsid w:val="00235FF7"/>
    <w:rsid w:val="00251FC7"/>
    <w:rsid w:val="00255144"/>
    <w:rsid w:val="00262191"/>
    <w:rsid w:val="00264AB5"/>
    <w:rsid w:val="00266FC6"/>
    <w:rsid w:val="0026787C"/>
    <w:rsid w:val="00267C72"/>
    <w:rsid w:val="002703D3"/>
    <w:rsid w:val="002720E4"/>
    <w:rsid w:val="00285818"/>
    <w:rsid w:val="00286D25"/>
    <w:rsid w:val="00290568"/>
    <w:rsid w:val="00290AA9"/>
    <w:rsid w:val="00291EFA"/>
    <w:rsid w:val="00295295"/>
    <w:rsid w:val="00296D4F"/>
    <w:rsid w:val="002B0421"/>
    <w:rsid w:val="002B1D84"/>
    <w:rsid w:val="002B2BE9"/>
    <w:rsid w:val="002B4439"/>
    <w:rsid w:val="002B4AB9"/>
    <w:rsid w:val="002C1189"/>
    <w:rsid w:val="002C264C"/>
    <w:rsid w:val="002C2D17"/>
    <w:rsid w:val="002C42BE"/>
    <w:rsid w:val="002C5608"/>
    <w:rsid w:val="002D06C6"/>
    <w:rsid w:val="002D1C18"/>
    <w:rsid w:val="002D5AD6"/>
    <w:rsid w:val="002D5EF9"/>
    <w:rsid w:val="002E1988"/>
    <w:rsid w:val="002F73A8"/>
    <w:rsid w:val="00301E97"/>
    <w:rsid w:val="00303692"/>
    <w:rsid w:val="00303BF6"/>
    <w:rsid w:val="00316FC1"/>
    <w:rsid w:val="0033166A"/>
    <w:rsid w:val="00331AFA"/>
    <w:rsid w:val="00333180"/>
    <w:rsid w:val="00333BD5"/>
    <w:rsid w:val="00341B22"/>
    <w:rsid w:val="003457BB"/>
    <w:rsid w:val="00346118"/>
    <w:rsid w:val="003557A4"/>
    <w:rsid w:val="00365D35"/>
    <w:rsid w:val="003676B5"/>
    <w:rsid w:val="00367C39"/>
    <w:rsid w:val="00373D44"/>
    <w:rsid w:val="00377531"/>
    <w:rsid w:val="00381A7C"/>
    <w:rsid w:val="00391BB6"/>
    <w:rsid w:val="00392D5F"/>
    <w:rsid w:val="0039418F"/>
    <w:rsid w:val="003A0F57"/>
    <w:rsid w:val="003A434B"/>
    <w:rsid w:val="003A5909"/>
    <w:rsid w:val="003A64F4"/>
    <w:rsid w:val="003B198F"/>
    <w:rsid w:val="003B263C"/>
    <w:rsid w:val="003B7BB8"/>
    <w:rsid w:val="003B7BDD"/>
    <w:rsid w:val="003C2DAB"/>
    <w:rsid w:val="003C6EFE"/>
    <w:rsid w:val="003D24F9"/>
    <w:rsid w:val="003D6877"/>
    <w:rsid w:val="003F5EC3"/>
    <w:rsid w:val="003F60E2"/>
    <w:rsid w:val="004021E4"/>
    <w:rsid w:val="00402BBD"/>
    <w:rsid w:val="004052E7"/>
    <w:rsid w:val="00412DAF"/>
    <w:rsid w:val="004133E9"/>
    <w:rsid w:val="004154EF"/>
    <w:rsid w:val="00421ABB"/>
    <w:rsid w:val="00427706"/>
    <w:rsid w:val="004328E2"/>
    <w:rsid w:val="004376EB"/>
    <w:rsid w:val="00440984"/>
    <w:rsid w:val="004459A2"/>
    <w:rsid w:val="00462308"/>
    <w:rsid w:val="00471326"/>
    <w:rsid w:val="004714D0"/>
    <w:rsid w:val="004810B4"/>
    <w:rsid w:val="00485507"/>
    <w:rsid w:val="00485A5E"/>
    <w:rsid w:val="00487446"/>
    <w:rsid w:val="00492887"/>
    <w:rsid w:val="00492F34"/>
    <w:rsid w:val="00493E07"/>
    <w:rsid w:val="00494C91"/>
    <w:rsid w:val="00494FA1"/>
    <w:rsid w:val="0049612F"/>
    <w:rsid w:val="004A1521"/>
    <w:rsid w:val="004B02A1"/>
    <w:rsid w:val="004B1E02"/>
    <w:rsid w:val="004B4A51"/>
    <w:rsid w:val="004B4C0B"/>
    <w:rsid w:val="004B5C4D"/>
    <w:rsid w:val="004B7582"/>
    <w:rsid w:val="004B75B2"/>
    <w:rsid w:val="004B79AC"/>
    <w:rsid w:val="004C0B43"/>
    <w:rsid w:val="004C4258"/>
    <w:rsid w:val="004D06B5"/>
    <w:rsid w:val="004D1588"/>
    <w:rsid w:val="004D498F"/>
    <w:rsid w:val="004E1CC1"/>
    <w:rsid w:val="004E2269"/>
    <w:rsid w:val="004E27F5"/>
    <w:rsid w:val="004F712F"/>
    <w:rsid w:val="00501780"/>
    <w:rsid w:val="00503CBB"/>
    <w:rsid w:val="00506E09"/>
    <w:rsid w:val="00506FB7"/>
    <w:rsid w:val="00515889"/>
    <w:rsid w:val="00523312"/>
    <w:rsid w:val="00523936"/>
    <w:rsid w:val="00525A94"/>
    <w:rsid w:val="00532551"/>
    <w:rsid w:val="00540810"/>
    <w:rsid w:val="00542832"/>
    <w:rsid w:val="00542E9E"/>
    <w:rsid w:val="005511B0"/>
    <w:rsid w:val="00554027"/>
    <w:rsid w:val="0056179E"/>
    <w:rsid w:val="00563810"/>
    <w:rsid w:val="0056708B"/>
    <w:rsid w:val="005678F9"/>
    <w:rsid w:val="00570EE3"/>
    <w:rsid w:val="0057128F"/>
    <w:rsid w:val="005739E8"/>
    <w:rsid w:val="00573EE9"/>
    <w:rsid w:val="00580DBC"/>
    <w:rsid w:val="005857AF"/>
    <w:rsid w:val="00585E93"/>
    <w:rsid w:val="005873E9"/>
    <w:rsid w:val="0059633A"/>
    <w:rsid w:val="005A0BAB"/>
    <w:rsid w:val="005A26C0"/>
    <w:rsid w:val="005A4F73"/>
    <w:rsid w:val="005A52B3"/>
    <w:rsid w:val="005B1B30"/>
    <w:rsid w:val="005B6252"/>
    <w:rsid w:val="005C23BB"/>
    <w:rsid w:val="005C32D0"/>
    <w:rsid w:val="005C65C6"/>
    <w:rsid w:val="005C6D3B"/>
    <w:rsid w:val="005C7339"/>
    <w:rsid w:val="005C7CF7"/>
    <w:rsid w:val="005D0BF5"/>
    <w:rsid w:val="005D3BAD"/>
    <w:rsid w:val="005D7DC8"/>
    <w:rsid w:val="005E029B"/>
    <w:rsid w:val="005E26E6"/>
    <w:rsid w:val="005E7109"/>
    <w:rsid w:val="005E7E42"/>
    <w:rsid w:val="005F36EA"/>
    <w:rsid w:val="005F538C"/>
    <w:rsid w:val="00602ACC"/>
    <w:rsid w:val="00603609"/>
    <w:rsid w:val="00606BBB"/>
    <w:rsid w:val="006110D2"/>
    <w:rsid w:val="00614BB4"/>
    <w:rsid w:val="00616AA9"/>
    <w:rsid w:val="006236A6"/>
    <w:rsid w:val="00630B23"/>
    <w:rsid w:val="00630EE8"/>
    <w:rsid w:val="006334DF"/>
    <w:rsid w:val="00633601"/>
    <w:rsid w:val="00642B69"/>
    <w:rsid w:val="006442BB"/>
    <w:rsid w:val="00647CB9"/>
    <w:rsid w:val="00656E4B"/>
    <w:rsid w:val="006610D1"/>
    <w:rsid w:val="0066183D"/>
    <w:rsid w:val="00670A05"/>
    <w:rsid w:val="00670D60"/>
    <w:rsid w:val="0067170D"/>
    <w:rsid w:val="0067199E"/>
    <w:rsid w:val="00674E6F"/>
    <w:rsid w:val="006810CA"/>
    <w:rsid w:val="00681502"/>
    <w:rsid w:val="00682EFF"/>
    <w:rsid w:val="006A05BF"/>
    <w:rsid w:val="006A3258"/>
    <w:rsid w:val="006A4636"/>
    <w:rsid w:val="006A5B8F"/>
    <w:rsid w:val="006A7272"/>
    <w:rsid w:val="006B0CB0"/>
    <w:rsid w:val="006C59C3"/>
    <w:rsid w:val="006C697E"/>
    <w:rsid w:val="006D0C23"/>
    <w:rsid w:val="006D7EA8"/>
    <w:rsid w:val="006E06E2"/>
    <w:rsid w:val="006E0E07"/>
    <w:rsid w:val="006E0E18"/>
    <w:rsid w:val="006E2394"/>
    <w:rsid w:val="006E2D5B"/>
    <w:rsid w:val="006E61FA"/>
    <w:rsid w:val="006E72D9"/>
    <w:rsid w:val="006F2928"/>
    <w:rsid w:val="006F4B58"/>
    <w:rsid w:val="0070499E"/>
    <w:rsid w:val="00707B56"/>
    <w:rsid w:val="007118B3"/>
    <w:rsid w:val="00720751"/>
    <w:rsid w:val="007216BA"/>
    <w:rsid w:val="007216D9"/>
    <w:rsid w:val="00724293"/>
    <w:rsid w:val="007251DC"/>
    <w:rsid w:val="00730925"/>
    <w:rsid w:val="007320DE"/>
    <w:rsid w:val="007331D0"/>
    <w:rsid w:val="00736339"/>
    <w:rsid w:val="007463B2"/>
    <w:rsid w:val="00746EF4"/>
    <w:rsid w:val="00752296"/>
    <w:rsid w:val="00752E09"/>
    <w:rsid w:val="007549C6"/>
    <w:rsid w:val="00770F67"/>
    <w:rsid w:val="00775414"/>
    <w:rsid w:val="007819B4"/>
    <w:rsid w:val="007819D6"/>
    <w:rsid w:val="00783D4B"/>
    <w:rsid w:val="00785727"/>
    <w:rsid w:val="00785A1C"/>
    <w:rsid w:val="007873D2"/>
    <w:rsid w:val="00787A3D"/>
    <w:rsid w:val="0079338E"/>
    <w:rsid w:val="00795972"/>
    <w:rsid w:val="00795B34"/>
    <w:rsid w:val="0079767D"/>
    <w:rsid w:val="007A1898"/>
    <w:rsid w:val="007A4A0C"/>
    <w:rsid w:val="007A59B5"/>
    <w:rsid w:val="007B59D6"/>
    <w:rsid w:val="007B6A40"/>
    <w:rsid w:val="007B7A3A"/>
    <w:rsid w:val="007B7E50"/>
    <w:rsid w:val="007C0E6D"/>
    <w:rsid w:val="007C2156"/>
    <w:rsid w:val="007C2D82"/>
    <w:rsid w:val="007C6D2D"/>
    <w:rsid w:val="007E1009"/>
    <w:rsid w:val="007E1CA9"/>
    <w:rsid w:val="007F0B9E"/>
    <w:rsid w:val="007F275B"/>
    <w:rsid w:val="007F5C2E"/>
    <w:rsid w:val="008001E8"/>
    <w:rsid w:val="00816B77"/>
    <w:rsid w:val="00816BB0"/>
    <w:rsid w:val="008229C5"/>
    <w:rsid w:val="008246E2"/>
    <w:rsid w:val="00825390"/>
    <w:rsid w:val="00827A4F"/>
    <w:rsid w:val="00833F37"/>
    <w:rsid w:val="0083634A"/>
    <w:rsid w:val="00841B86"/>
    <w:rsid w:val="008433E2"/>
    <w:rsid w:val="0084398F"/>
    <w:rsid w:val="00853211"/>
    <w:rsid w:val="00854433"/>
    <w:rsid w:val="008551D0"/>
    <w:rsid w:val="00860B57"/>
    <w:rsid w:val="00875411"/>
    <w:rsid w:val="00876360"/>
    <w:rsid w:val="00880A58"/>
    <w:rsid w:val="00880D17"/>
    <w:rsid w:val="00881718"/>
    <w:rsid w:val="00886D97"/>
    <w:rsid w:val="00887136"/>
    <w:rsid w:val="0089260D"/>
    <w:rsid w:val="008931E8"/>
    <w:rsid w:val="00893825"/>
    <w:rsid w:val="008978FC"/>
    <w:rsid w:val="008A12EC"/>
    <w:rsid w:val="008A40EC"/>
    <w:rsid w:val="008B1504"/>
    <w:rsid w:val="008D2D5C"/>
    <w:rsid w:val="008D2E27"/>
    <w:rsid w:val="008D4EC8"/>
    <w:rsid w:val="008D6BBE"/>
    <w:rsid w:val="008D756A"/>
    <w:rsid w:val="008D7847"/>
    <w:rsid w:val="008E08E2"/>
    <w:rsid w:val="008E1A42"/>
    <w:rsid w:val="008E2860"/>
    <w:rsid w:val="008E39D5"/>
    <w:rsid w:val="008E4167"/>
    <w:rsid w:val="008E6FB5"/>
    <w:rsid w:val="008E710D"/>
    <w:rsid w:val="008F47A6"/>
    <w:rsid w:val="008F4E05"/>
    <w:rsid w:val="008F627A"/>
    <w:rsid w:val="008F7C01"/>
    <w:rsid w:val="009005D5"/>
    <w:rsid w:val="00902C84"/>
    <w:rsid w:val="00904BB3"/>
    <w:rsid w:val="009053E6"/>
    <w:rsid w:val="00906662"/>
    <w:rsid w:val="009070AA"/>
    <w:rsid w:val="00911220"/>
    <w:rsid w:val="00911D36"/>
    <w:rsid w:val="00916C49"/>
    <w:rsid w:val="00920738"/>
    <w:rsid w:val="009263BD"/>
    <w:rsid w:val="00927B1F"/>
    <w:rsid w:val="00930523"/>
    <w:rsid w:val="009341BE"/>
    <w:rsid w:val="00946D0B"/>
    <w:rsid w:val="0095320F"/>
    <w:rsid w:val="009544E3"/>
    <w:rsid w:val="009613BF"/>
    <w:rsid w:val="00964791"/>
    <w:rsid w:val="00965E51"/>
    <w:rsid w:val="009776B4"/>
    <w:rsid w:val="00980FF7"/>
    <w:rsid w:val="00986F6A"/>
    <w:rsid w:val="009874BB"/>
    <w:rsid w:val="009920A8"/>
    <w:rsid w:val="009951C1"/>
    <w:rsid w:val="009A0F30"/>
    <w:rsid w:val="009A1D6C"/>
    <w:rsid w:val="009A1FDA"/>
    <w:rsid w:val="009A52F3"/>
    <w:rsid w:val="009B0749"/>
    <w:rsid w:val="009B10E9"/>
    <w:rsid w:val="009B2184"/>
    <w:rsid w:val="009B56F9"/>
    <w:rsid w:val="009C104E"/>
    <w:rsid w:val="009D25AF"/>
    <w:rsid w:val="009D44AE"/>
    <w:rsid w:val="009E1F16"/>
    <w:rsid w:val="009E3C57"/>
    <w:rsid w:val="009E5635"/>
    <w:rsid w:val="009F0015"/>
    <w:rsid w:val="009F0D63"/>
    <w:rsid w:val="009F2495"/>
    <w:rsid w:val="009F35B5"/>
    <w:rsid w:val="009F7848"/>
    <w:rsid w:val="00A00324"/>
    <w:rsid w:val="00A03B82"/>
    <w:rsid w:val="00A04D11"/>
    <w:rsid w:val="00A06F12"/>
    <w:rsid w:val="00A12126"/>
    <w:rsid w:val="00A14440"/>
    <w:rsid w:val="00A20376"/>
    <w:rsid w:val="00A22365"/>
    <w:rsid w:val="00A30A0B"/>
    <w:rsid w:val="00A32CFA"/>
    <w:rsid w:val="00A46C02"/>
    <w:rsid w:val="00A46E07"/>
    <w:rsid w:val="00A47A2C"/>
    <w:rsid w:val="00A47B3D"/>
    <w:rsid w:val="00A52FC4"/>
    <w:rsid w:val="00A538BF"/>
    <w:rsid w:val="00A54479"/>
    <w:rsid w:val="00A600E4"/>
    <w:rsid w:val="00A6070E"/>
    <w:rsid w:val="00A67DA9"/>
    <w:rsid w:val="00A80B3F"/>
    <w:rsid w:val="00A819A6"/>
    <w:rsid w:val="00A847D8"/>
    <w:rsid w:val="00A8698C"/>
    <w:rsid w:val="00A927BB"/>
    <w:rsid w:val="00A9464B"/>
    <w:rsid w:val="00A94EC9"/>
    <w:rsid w:val="00AA5B70"/>
    <w:rsid w:val="00AB08EC"/>
    <w:rsid w:val="00AB329D"/>
    <w:rsid w:val="00AC013C"/>
    <w:rsid w:val="00AC25CD"/>
    <w:rsid w:val="00AD0972"/>
    <w:rsid w:val="00AD0E24"/>
    <w:rsid w:val="00AD5867"/>
    <w:rsid w:val="00AD6349"/>
    <w:rsid w:val="00AE0A53"/>
    <w:rsid w:val="00AE0B39"/>
    <w:rsid w:val="00AE2D0A"/>
    <w:rsid w:val="00AE371A"/>
    <w:rsid w:val="00AF793D"/>
    <w:rsid w:val="00B01062"/>
    <w:rsid w:val="00B04960"/>
    <w:rsid w:val="00B05F4B"/>
    <w:rsid w:val="00B0611A"/>
    <w:rsid w:val="00B10780"/>
    <w:rsid w:val="00B1319A"/>
    <w:rsid w:val="00B1723F"/>
    <w:rsid w:val="00B17799"/>
    <w:rsid w:val="00B17EA2"/>
    <w:rsid w:val="00B233D3"/>
    <w:rsid w:val="00B244B7"/>
    <w:rsid w:val="00B258B5"/>
    <w:rsid w:val="00B4024C"/>
    <w:rsid w:val="00B41234"/>
    <w:rsid w:val="00B46631"/>
    <w:rsid w:val="00B532A1"/>
    <w:rsid w:val="00B53BC6"/>
    <w:rsid w:val="00B5565C"/>
    <w:rsid w:val="00B62F87"/>
    <w:rsid w:val="00B62FE4"/>
    <w:rsid w:val="00B63682"/>
    <w:rsid w:val="00B64C28"/>
    <w:rsid w:val="00B66E92"/>
    <w:rsid w:val="00B677A9"/>
    <w:rsid w:val="00B84C62"/>
    <w:rsid w:val="00B84D61"/>
    <w:rsid w:val="00B84E5E"/>
    <w:rsid w:val="00BA25B2"/>
    <w:rsid w:val="00BA3D07"/>
    <w:rsid w:val="00BA57F8"/>
    <w:rsid w:val="00BA589B"/>
    <w:rsid w:val="00BB4A13"/>
    <w:rsid w:val="00BC0D86"/>
    <w:rsid w:val="00BC2EC3"/>
    <w:rsid w:val="00BD4E88"/>
    <w:rsid w:val="00BD56E9"/>
    <w:rsid w:val="00BE00F5"/>
    <w:rsid w:val="00BE05F3"/>
    <w:rsid w:val="00BE1CF2"/>
    <w:rsid w:val="00BE2A52"/>
    <w:rsid w:val="00BF0BC9"/>
    <w:rsid w:val="00BF4320"/>
    <w:rsid w:val="00C041DE"/>
    <w:rsid w:val="00C071A1"/>
    <w:rsid w:val="00C12DCC"/>
    <w:rsid w:val="00C2085B"/>
    <w:rsid w:val="00C23F73"/>
    <w:rsid w:val="00C24C70"/>
    <w:rsid w:val="00C268E2"/>
    <w:rsid w:val="00C32A7A"/>
    <w:rsid w:val="00C33BA7"/>
    <w:rsid w:val="00C34727"/>
    <w:rsid w:val="00C431D9"/>
    <w:rsid w:val="00C5491C"/>
    <w:rsid w:val="00C56384"/>
    <w:rsid w:val="00C71570"/>
    <w:rsid w:val="00C7244C"/>
    <w:rsid w:val="00C73968"/>
    <w:rsid w:val="00C74889"/>
    <w:rsid w:val="00C751E7"/>
    <w:rsid w:val="00C834E1"/>
    <w:rsid w:val="00C8383D"/>
    <w:rsid w:val="00C84AD3"/>
    <w:rsid w:val="00C8789B"/>
    <w:rsid w:val="00C96D03"/>
    <w:rsid w:val="00C9763C"/>
    <w:rsid w:val="00CA0A3D"/>
    <w:rsid w:val="00CA6C02"/>
    <w:rsid w:val="00CA6E19"/>
    <w:rsid w:val="00CB0220"/>
    <w:rsid w:val="00CC0FB1"/>
    <w:rsid w:val="00CC2B9E"/>
    <w:rsid w:val="00CC444F"/>
    <w:rsid w:val="00CC45D8"/>
    <w:rsid w:val="00CC60CC"/>
    <w:rsid w:val="00CE18A0"/>
    <w:rsid w:val="00CE4B22"/>
    <w:rsid w:val="00CE4CCC"/>
    <w:rsid w:val="00CF0BA1"/>
    <w:rsid w:val="00CF63A9"/>
    <w:rsid w:val="00D01677"/>
    <w:rsid w:val="00D01863"/>
    <w:rsid w:val="00D05B81"/>
    <w:rsid w:val="00D072C6"/>
    <w:rsid w:val="00D10833"/>
    <w:rsid w:val="00D124C2"/>
    <w:rsid w:val="00D1271A"/>
    <w:rsid w:val="00D2075C"/>
    <w:rsid w:val="00D23908"/>
    <w:rsid w:val="00D240FD"/>
    <w:rsid w:val="00D24C16"/>
    <w:rsid w:val="00D2539F"/>
    <w:rsid w:val="00D26A13"/>
    <w:rsid w:val="00D26D96"/>
    <w:rsid w:val="00D26EAD"/>
    <w:rsid w:val="00D32494"/>
    <w:rsid w:val="00D36463"/>
    <w:rsid w:val="00D400FF"/>
    <w:rsid w:val="00D41F8A"/>
    <w:rsid w:val="00D5053D"/>
    <w:rsid w:val="00D564F8"/>
    <w:rsid w:val="00D62092"/>
    <w:rsid w:val="00D63B6B"/>
    <w:rsid w:val="00D66F9B"/>
    <w:rsid w:val="00D76453"/>
    <w:rsid w:val="00D8334C"/>
    <w:rsid w:val="00D900A5"/>
    <w:rsid w:val="00D977A1"/>
    <w:rsid w:val="00DB786A"/>
    <w:rsid w:val="00DC379F"/>
    <w:rsid w:val="00DD461B"/>
    <w:rsid w:val="00DD7CE7"/>
    <w:rsid w:val="00DD7FD3"/>
    <w:rsid w:val="00DE0EE0"/>
    <w:rsid w:val="00DE3CFB"/>
    <w:rsid w:val="00DE6E8E"/>
    <w:rsid w:val="00DF2618"/>
    <w:rsid w:val="00E02C15"/>
    <w:rsid w:val="00E0512F"/>
    <w:rsid w:val="00E16909"/>
    <w:rsid w:val="00E20D55"/>
    <w:rsid w:val="00E276ED"/>
    <w:rsid w:val="00E40E1E"/>
    <w:rsid w:val="00E41E9E"/>
    <w:rsid w:val="00E453CA"/>
    <w:rsid w:val="00E455B3"/>
    <w:rsid w:val="00E45A80"/>
    <w:rsid w:val="00E50AAA"/>
    <w:rsid w:val="00E53CC4"/>
    <w:rsid w:val="00E5527F"/>
    <w:rsid w:val="00E57549"/>
    <w:rsid w:val="00E6236D"/>
    <w:rsid w:val="00E641B3"/>
    <w:rsid w:val="00E6552B"/>
    <w:rsid w:val="00E65B1D"/>
    <w:rsid w:val="00E71096"/>
    <w:rsid w:val="00E758EC"/>
    <w:rsid w:val="00E7647A"/>
    <w:rsid w:val="00E82EEC"/>
    <w:rsid w:val="00E9611B"/>
    <w:rsid w:val="00EA1318"/>
    <w:rsid w:val="00EA4269"/>
    <w:rsid w:val="00EA45F6"/>
    <w:rsid w:val="00EB1E1B"/>
    <w:rsid w:val="00EB3DBB"/>
    <w:rsid w:val="00EC184D"/>
    <w:rsid w:val="00EC3930"/>
    <w:rsid w:val="00EC7785"/>
    <w:rsid w:val="00ED30DD"/>
    <w:rsid w:val="00ED4DF9"/>
    <w:rsid w:val="00ED5DEE"/>
    <w:rsid w:val="00ED6DD3"/>
    <w:rsid w:val="00EE2480"/>
    <w:rsid w:val="00EE3F53"/>
    <w:rsid w:val="00EE5080"/>
    <w:rsid w:val="00EF207C"/>
    <w:rsid w:val="00EF622F"/>
    <w:rsid w:val="00F0045A"/>
    <w:rsid w:val="00F027B1"/>
    <w:rsid w:val="00F042F1"/>
    <w:rsid w:val="00F04750"/>
    <w:rsid w:val="00F15F0F"/>
    <w:rsid w:val="00F242B5"/>
    <w:rsid w:val="00F26E84"/>
    <w:rsid w:val="00F32FD0"/>
    <w:rsid w:val="00F35513"/>
    <w:rsid w:val="00F379F8"/>
    <w:rsid w:val="00F4592C"/>
    <w:rsid w:val="00F4731C"/>
    <w:rsid w:val="00F50032"/>
    <w:rsid w:val="00F53757"/>
    <w:rsid w:val="00F53CAA"/>
    <w:rsid w:val="00F64643"/>
    <w:rsid w:val="00F65B93"/>
    <w:rsid w:val="00F70992"/>
    <w:rsid w:val="00F75FC3"/>
    <w:rsid w:val="00F77A21"/>
    <w:rsid w:val="00F81956"/>
    <w:rsid w:val="00F85120"/>
    <w:rsid w:val="00F86162"/>
    <w:rsid w:val="00F8624D"/>
    <w:rsid w:val="00F86DBB"/>
    <w:rsid w:val="00F876FD"/>
    <w:rsid w:val="00F87E93"/>
    <w:rsid w:val="00F94EBE"/>
    <w:rsid w:val="00F961EB"/>
    <w:rsid w:val="00FA3A11"/>
    <w:rsid w:val="00FA4EB5"/>
    <w:rsid w:val="00FA70FA"/>
    <w:rsid w:val="00FB21A3"/>
    <w:rsid w:val="00FB228C"/>
    <w:rsid w:val="00FB5723"/>
    <w:rsid w:val="00FC1AE2"/>
    <w:rsid w:val="00FD0605"/>
    <w:rsid w:val="00FD325D"/>
    <w:rsid w:val="00FD3A8B"/>
    <w:rsid w:val="00FD3FF7"/>
    <w:rsid w:val="00FD6CBC"/>
    <w:rsid w:val="00FD7AB4"/>
    <w:rsid w:val="00FE55D1"/>
    <w:rsid w:val="00FE6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14:docId w14:val="0BC99D0F"/>
  <w15:docId w15:val="{759B2E4B-4658-4C61-A3C1-47F1F6387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
    <w:basedOn w:val="a0"/>
    <w:next w:val="a0"/>
    <w:link w:val="20"/>
    <w:autoRedefine/>
    <w:uiPriority w:val="9"/>
    <w:unhideWhenUsed/>
    <w:qFormat/>
    <w:rsid w:val="009341BE"/>
    <w:pPr>
      <w:keepNext/>
      <w:keepLines/>
      <w:spacing w:before="360" w:after="360"/>
      <w:contextualSpacing/>
      <w:jc w:val="center"/>
      <w:outlineLvl w:val="1"/>
    </w:pPr>
    <w:rPr>
      <w:rFonts w:eastAsiaTheme="majorEastAsia" w:cstheme="majorBidi"/>
      <w:b/>
      <w:caps/>
      <w:sz w:val="28"/>
      <w:szCs w:val="28"/>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7E1009"/>
    <w:pPr>
      <w:suppressAutoHyphens w:val="0"/>
      <w:spacing w:before="240" w:after="60"/>
      <w:jc w:val="center"/>
      <w:outlineLvl w:val="7"/>
    </w:pPr>
    <w:rPr>
      <w:rFonts w:cs="Times New Roman"/>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12">
    <w:name w:val="Заголовок1"/>
    <w:basedOn w:val="a0"/>
    <w:next w:val="a8"/>
    <w:rsid w:val="004F712F"/>
    <w:pPr>
      <w:keepNext/>
      <w:spacing w:before="240" w:after="120"/>
    </w:pPr>
    <w:rPr>
      <w:rFonts w:ascii="Arial" w:eastAsia="MS Mincho" w:hAnsi="Arial" w:cs="Tahoma"/>
      <w:sz w:val="28"/>
      <w:szCs w:val="28"/>
    </w:rPr>
  </w:style>
  <w:style w:type="paragraph" w:styleId="a8">
    <w:name w:val="Body Text"/>
    <w:basedOn w:val="a0"/>
    <w:link w:val="a9"/>
    <w:rsid w:val="004F712F"/>
    <w:pPr>
      <w:spacing w:after="120"/>
    </w:pPr>
  </w:style>
  <w:style w:type="paragraph" w:styleId="aa">
    <w:name w:val="List"/>
    <w:basedOn w:val="a8"/>
    <w:rsid w:val="004F712F"/>
    <w:rPr>
      <w:rFonts w:ascii="Arial" w:hAnsi="Arial" w:cs="Tahoma"/>
    </w:rPr>
  </w:style>
  <w:style w:type="paragraph" w:customStyle="1" w:styleId="13">
    <w:name w:val="Название1"/>
    <w:basedOn w:val="a0"/>
    <w:rsid w:val="004F712F"/>
    <w:pPr>
      <w:suppressLineNumbers/>
      <w:spacing w:before="120" w:after="120"/>
    </w:pPr>
    <w:rPr>
      <w:rFonts w:ascii="Arial" w:hAnsi="Arial" w:cs="Tahoma"/>
      <w:i/>
      <w:iCs/>
      <w:sz w:val="20"/>
    </w:rPr>
  </w:style>
  <w:style w:type="paragraph" w:customStyle="1" w:styleId="14">
    <w:name w:val="Указатель1"/>
    <w:basedOn w:val="a0"/>
    <w:rsid w:val="004F712F"/>
    <w:pPr>
      <w:suppressLineNumbers/>
    </w:pPr>
    <w:rPr>
      <w:rFonts w:ascii="Arial" w:hAnsi="Arial" w:cs="Tahoma"/>
    </w:rPr>
  </w:style>
  <w:style w:type="paragraph" w:styleId="ab">
    <w:name w:val="List Paragraph"/>
    <w:aliases w:val="Обычный текст"/>
    <w:basedOn w:val="a0"/>
    <w:link w:val="ac"/>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d">
    <w:name w:val="header"/>
    <w:aliases w:val="ВерхКолонтитул"/>
    <w:basedOn w:val="a0"/>
    <w:rsid w:val="004F712F"/>
    <w:pPr>
      <w:tabs>
        <w:tab w:val="center" w:pos="4677"/>
        <w:tab w:val="right" w:pos="9355"/>
      </w:tabs>
    </w:pPr>
  </w:style>
  <w:style w:type="paragraph" w:styleId="ae">
    <w:name w:val="footer"/>
    <w:basedOn w:val="a0"/>
    <w:uiPriority w:val="99"/>
    <w:rsid w:val="004F712F"/>
    <w:pPr>
      <w:tabs>
        <w:tab w:val="center" w:pos="4677"/>
        <w:tab w:val="right" w:pos="9355"/>
      </w:tabs>
    </w:pPr>
  </w:style>
  <w:style w:type="paragraph" w:styleId="af">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0">
    <w:name w:val="Содержимое таблицы"/>
    <w:basedOn w:val="a0"/>
    <w:rsid w:val="004F712F"/>
    <w:pPr>
      <w:suppressLineNumbers/>
    </w:pPr>
  </w:style>
  <w:style w:type="paragraph" w:customStyle="1" w:styleId="af1">
    <w:name w:val="Заголовок таблицы"/>
    <w:basedOn w:val="af0"/>
    <w:rsid w:val="004F712F"/>
    <w:pPr>
      <w:jc w:val="center"/>
    </w:pPr>
    <w:rPr>
      <w:b/>
      <w:bCs/>
    </w:rPr>
  </w:style>
  <w:style w:type="paragraph" w:styleId="af2">
    <w:name w:val="Title"/>
    <w:basedOn w:val="a0"/>
    <w:next w:val="a0"/>
    <w:link w:val="af3"/>
    <w:qFormat/>
    <w:rsid w:val="00927B1F"/>
    <w:pPr>
      <w:spacing w:before="240" w:after="60"/>
      <w:jc w:val="center"/>
      <w:outlineLvl w:val="0"/>
    </w:pPr>
    <w:rPr>
      <w:rFonts w:ascii="Cambria" w:hAnsi="Cambria" w:cs="Times New Roman"/>
      <w:b/>
      <w:bCs/>
      <w:kern w:val="28"/>
      <w:sz w:val="32"/>
      <w:szCs w:val="32"/>
    </w:rPr>
  </w:style>
  <w:style w:type="character" w:customStyle="1" w:styleId="af3">
    <w:name w:val="Заголовок Знак"/>
    <w:link w:val="af2"/>
    <w:rsid w:val="00927B1F"/>
    <w:rPr>
      <w:rFonts w:ascii="Cambria" w:eastAsia="Times New Roman" w:hAnsi="Cambria" w:cs="Times New Roman"/>
      <w:b/>
      <w:bCs/>
      <w:kern w:val="28"/>
      <w:sz w:val="32"/>
      <w:szCs w:val="32"/>
      <w:lang w:eastAsia="ar-SA"/>
    </w:rPr>
  </w:style>
  <w:style w:type="character" w:styleId="af4">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5">
    <w:name w:val="Table Grid"/>
    <w:basedOn w:val="a2"/>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6">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5">
    <w:name w:val="Обычный1"/>
    <w:link w:val="Normal"/>
    <w:rsid w:val="00A927BB"/>
    <w:pPr>
      <w:spacing w:before="100" w:after="100"/>
    </w:pPr>
    <w:rPr>
      <w:snapToGrid w:val="0"/>
      <w:sz w:val="24"/>
    </w:rPr>
  </w:style>
  <w:style w:type="character" w:customStyle="1" w:styleId="Normal">
    <w:name w:val="Normal Знак"/>
    <w:link w:val="15"/>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
    <w:basedOn w:val="a1"/>
    <w:link w:val="2"/>
    <w:uiPriority w:val="9"/>
    <w:rsid w:val="009341BE"/>
    <w:rPr>
      <w:rFonts w:eastAsiaTheme="majorEastAsia" w:cstheme="majorBidi"/>
      <w:b/>
      <w:caps/>
      <w:sz w:val="28"/>
      <w:szCs w:val="28"/>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BB4A13"/>
    <w:pPr>
      <w:spacing w:before="120" w:after="120"/>
      <w:ind w:left="238"/>
      <w:jc w:val="both"/>
    </w:pPr>
    <w:rPr>
      <w:rFonts w:ascii="Times New Roman Полужирный" w:hAnsi="Times New Roman Полужирный"/>
      <w:b/>
      <w:bCs/>
      <w:caps/>
      <w:szCs w:val="22"/>
    </w:rPr>
  </w:style>
  <w:style w:type="paragraph" w:styleId="af7">
    <w:name w:val="Normal (Web)"/>
    <w:basedOn w:val="a0"/>
    <w:uiPriority w:val="99"/>
    <w:rsid w:val="005D3BAD"/>
    <w:pPr>
      <w:suppressAutoHyphens w:val="0"/>
      <w:spacing w:before="100" w:beforeAutospacing="1" w:after="100" w:afterAutospacing="1"/>
    </w:pPr>
    <w:rPr>
      <w:rFonts w:cs="Times New Roman"/>
      <w:lang w:eastAsia="ru-RU"/>
    </w:rPr>
  </w:style>
  <w:style w:type="table" w:customStyle="1" w:styleId="16">
    <w:name w:val="Стиль таблицы1"/>
    <w:basedOn w:val="af5"/>
    <w:rsid w:val="005D3BAD"/>
    <w:tblPr/>
    <w:tcPr>
      <w:shd w:val="clear" w:color="auto" w:fill="auto"/>
    </w:tcPr>
    <w:tblStylePr w:type="firstRow">
      <w:rPr>
        <w:b/>
        <w:i/>
      </w:rPr>
      <w:tblPr/>
      <w:tcPr>
        <w:shd w:val="clear" w:color="auto" w:fill="CCCCCC"/>
      </w:tcPr>
    </w:tblStylePr>
  </w:style>
  <w:style w:type="character" w:customStyle="1" w:styleId="af8">
    <w:name w:val="Основной текст_"/>
    <w:basedOn w:val="a1"/>
    <w:link w:val="17"/>
    <w:rsid w:val="005D3BAD"/>
    <w:rPr>
      <w:sz w:val="27"/>
      <w:szCs w:val="27"/>
      <w:shd w:val="clear" w:color="auto" w:fill="FFFFFF"/>
    </w:rPr>
  </w:style>
  <w:style w:type="paragraph" w:customStyle="1" w:styleId="17">
    <w:name w:val="Основной текст1"/>
    <w:basedOn w:val="a0"/>
    <w:link w:val="af8"/>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9">
    <w:name w:val="Содержимое врезки"/>
    <w:basedOn w:val="a8"/>
    <w:rsid w:val="00670D60"/>
    <w:pPr>
      <w:spacing w:after="0"/>
      <w:jc w:val="center"/>
    </w:pPr>
    <w:rPr>
      <w:rFonts w:cs="Times New Roman"/>
      <w:b/>
      <w:sz w:val="22"/>
    </w:rPr>
  </w:style>
  <w:style w:type="paragraph" w:styleId="afa">
    <w:name w:val="Subtitle"/>
    <w:basedOn w:val="a0"/>
    <w:next w:val="a0"/>
    <w:link w:val="afb"/>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b">
    <w:name w:val="Подзаголовок Знак"/>
    <w:basedOn w:val="a1"/>
    <w:link w:val="afa"/>
    <w:rsid w:val="00B66E92"/>
    <w:rPr>
      <w:rFonts w:asciiTheme="minorHAnsi" w:eastAsiaTheme="minorEastAsia" w:hAnsiTheme="minorHAnsi" w:cstheme="minorBidi"/>
      <w:color w:val="5A5A5A" w:themeColor="text1" w:themeTint="A5"/>
      <w:spacing w:val="15"/>
      <w:sz w:val="22"/>
      <w:szCs w:val="22"/>
      <w:lang w:eastAsia="ar-SA"/>
    </w:rPr>
  </w:style>
  <w:style w:type="paragraph" w:styleId="18">
    <w:name w:val="toc 1"/>
    <w:basedOn w:val="a0"/>
    <w:next w:val="a0"/>
    <w:autoRedefine/>
    <w:uiPriority w:val="39"/>
    <w:unhideWhenUsed/>
    <w:qFormat/>
    <w:rsid w:val="00BB4A13"/>
    <w:pPr>
      <w:spacing w:before="240" w:after="240"/>
      <w:jc w:val="both"/>
    </w:pPr>
    <w:rPr>
      <w:rFonts w:ascii="Times New Roman Полужирный" w:hAnsi="Times New Roman Полужирный"/>
      <w:b/>
      <w:bCs/>
      <w:iCs/>
      <w:caps/>
    </w:rPr>
  </w:style>
  <w:style w:type="paragraph" w:styleId="31">
    <w:name w:val="toc 3"/>
    <w:basedOn w:val="a0"/>
    <w:next w:val="a0"/>
    <w:autoRedefine/>
    <w:uiPriority w:val="39"/>
    <w:unhideWhenUsed/>
    <w:rsid w:val="00BB4A13"/>
    <w:pPr>
      <w:ind w:left="482"/>
      <w:jc w:val="both"/>
    </w:pPr>
    <w:rPr>
      <w:szCs w:val="20"/>
    </w:rPr>
  </w:style>
  <w:style w:type="paragraph" w:customStyle="1" w:styleId="26">
    <w:name w:val="Стиль Заголовок 2"/>
    <w:basedOn w:val="2"/>
    <w:rsid w:val="00A30A0B"/>
    <w:rPr>
      <w:b w:val="0"/>
      <w:color w:val="000000" w:themeColor="text1"/>
      <w:szCs w:val="20"/>
    </w:rPr>
  </w:style>
  <w:style w:type="paragraph" w:customStyle="1" w:styleId="19">
    <w:name w:val="Стиль1"/>
    <w:basedOn w:val="2"/>
    <w:qFormat/>
    <w:rsid w:val="00A30A0B"/>
    <w:rPr>
      <w:b w:val="0"/>
      <w:color w:val="000000" w:themeColor="text1"/>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7E1009"/>
    <w:rPr>
      <w:iCs/>
      <w:sz w:val="24"/>
      <w:szCs w:val="24"/>
    </w:rPr>
  </w:style>
  <w:style w:type="character" w:customStyle="1" w:styleId="90">
    <w:name w:val="Заголовок 9 Знак"/>
    <w:basedOn w:val="a1"/>
    <w:link w:val="9"/>
    <w:rsid w:val="00B41234"/>
    <w:rPr>
      <w:rFonts w:cs="Arial"/>
      <w:sz w:val="24"/>
      <w:szCs w:val="22"/>
    </w:rPr>
  </w:style>
  <w:style w:type="paragraph" w:styleId="afc">
    <w:name w:val="Body Text Indent"/>
    <w:basedOn w:val="a0"/>
    <w:link w:val="afd"/>
    <w:rsid w:val="003A64F4"/>
    <w:pPr>
      <w:suppressAutoHyphens w:val="0"/>
      <w:ind w:left="360" w:firstLine="709"/>
      <w:jc w:val="center"/>
    </w:pPr>
    <w:rPr>
      <w:rFonts w:eastAsia="Calibri" w:cs="Times New Roman"/>
      <w:sz w:val="32"/>
      <w:szCs w:val="32"/>
      <w:lang w:eastAsia="ru-RU"/>
    </w:rPr>
  </w:style>
  <w:style w:type="character" w:customStyle="1" w:styleId="afd">
    <w:name w:val="Основной текст с отступом Знак"/>
    <w:basedOn w:val="a1"/>
    <w:link w:val="afc"/>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9">
    <w:name w:val="Основной текст Знак"/>
    <w:basedOn w:val="a1"/>
    <w:link w:val="a8"/>
    <w:locked/>
    <w:rsid w:val="003A64F4"/>
    <w:rPr>
      <w:rFonts w:cs="Calibri"/>
      <w:sz w:val="24"/>
      <w:szCs w:val="24"/>
      <w:lang w:eastAsia="ar-SA"/>
    </w:rPr>
  </w:style>
  <w:style w:type="paragraph" w:customStyle="1" w:styleId="afe">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single space Знак, Знак6 Знак"/>
    <w:basedOn w:val="a1"/>
    <w:link w:val="aff0"/>
    <w:uiPriority w:val="99"/>
    <w:locked/>
    <w:rsid w:val="003A64F4"/>
  </w:style>
  <w:style w:type="paragraph" w:styleId="aff0">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single space, Знак6"/>
    <w:basedOn w:val="a0"/>
    <w:link w:val="aff"/>
    <w:uiPriority w:val="99"/>
    <w:rsid w:val="003A64F4"/>
    <w:pPr>
      <w:suppressAutoHyphens w:val="0"/>
      <w:ind w:firstLine="709"/>
      <w:jc w:val="both"/>
    </w:pPr>
    <w:rPr>
      <w:rFonts w:cs="Times New Roman"/>
      <w:sz w:val="20"/>
      <w:szCs w:val="20"/>
      <w:lang w:eastAsia="ru-RU"/>
    </w:rPr>
  </w:style>
  <w:style w:type="character" w:customStyle="1" w:styleId="1a">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1">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2">
    <w:name w:val="Ñòèëü"/>
    <w:rsid w:val="003A64F4"/>
    <w:pPr>
      <w:widowControl w:val="0"/>
    </w:pPr>
    <w:rPr>
      <w:rFonts w:eastAsia="Calibri"/>
      <w:spacing w:val="-1"/>
      <w:kern w:val="65535"/>
      <w:position w:val="-1"/>
      <w:sz w:val="24"/>
      <w:szCs w:val="24"/>
      <w:lang w:val="en-US"/>
    </w:rPr>
  </w:style>
  <w:style w:type="paragraph" w:customStyle="1" w:styleId="aff3">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3"/>
    <w:rsid w:val="003A64F4"/>
    <w:pPr>
      <w:ind w:firstLine="720"/>
      <w:jc w:val="both"/>
    </w:pPr>
    <w:rPr>
      <w:b/>
      <w:bCs/>
      <w:color w:val="000000"/>
      <w:sz w:val="24"/>
      <w:szCs w:val="24"/>
      <w:lang w:val="en-US"/>
    </w:rPr>
  </w:style>
  <w:style w:type="paragraph" w:customStyle="1" w:styleId="2a">
    <w:name w:val="Îñíîâíîé òåêñò ñ îòñòóïîì 2"/>
    <w:basedOn w:val="aff3"/>
    <w:rsid w:val="003A64F4"/>
    <w:pPr>
      <w:ind w:left="720"/>
      <w:jc w:val="both"/>
    </w:pPr>
    <w:rPr>
      <w:color w:val="000000"/>
      <w:sz w:val="24"/>
      <w:szCs w:val="24"/>
      <w:lang w:val="en-US"/>
    </w:rPr>
  </w:style>
  <w:style w:type="paragraph" w:customStyle="1" w:styleId="1b">
    <w:name w:val="çàãîëîâîê 1"/>
    <w:basedOn w:val="aff3"/>
    <w:next w:val="aff3"/>
    <w:rsid w:val="003A64F4"/>
    <w:pPr>
      <w:keepNext/>
    </w:pPr>
  </w:style>
  <w:style w:type="paragraph" w:customStyle="1" w:styleId="34">
    <w:name w:val="Îñíîâíîé òåêñò ñ îòñòóïîì 3"/>
    <w:basedOn w:val="aff3"/>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4">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5">
    <w:name w:val="Îñíîâíîé òåêñò"/>
    <w:basedOn w:val="aff3"/>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6">
    <w:name w:val="Plain Text"/>
    <w:basedOn w:val="a0"/>
    <w:link w:val="aff7"/>
    <w:rsid w:val="003A64F4"/>
    <w:pPr>
      <w:suppressAutoHyphens w:val="0"/>
    </w:pPr>
    <w:rPr>
      <w:rFonts w:ascii="Courier New" w:eastAsia="Calibri" w:hAnsi="Courier New" w:cs="Courier New"/>
      <w:sz w:val="20"/>
      <w:szCs w:val="20"/>
      <w:lang w:eastAsia="ru-RU"/>
    </w:rPr>
  </w:style>
  <w:style w:type="character" w:customStyle="1" w:styleId="aff7">
    <w:name w:val="Текст Знак"/>
    <w:basedOn w:val="a1"/>
    <w:link w:val="aff6"/>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c">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d">
    <w:name w:val="З1"/>
    <w:basedOn w:val="a0"/>
    <w:next w:val="a0"/>
    <w:rsid w:val="003A64F4"/>
    <w:pPr>
      <w:suppressAutoHyphens w:val="0"/>
      <w:spacing w:line="360" w:lineRule="auto"/>
      <w:ind w:firstLine="748"/>
      <w:jc w:val="both"/>
    </w:pPr>
    <w:rPr>
      <w:rFonts w:cs="Times New Roman"/>
      <w:b/>
      <w:lang w:eastAsia="ru-RU"/>
    </w:rPr>
  </w:style>
  <w:style w:type="paragraph" w:customStyle="1" w:styleId="1e">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8">
    <w:name w:val="No Spacing"/>
    <w:link w:val="aff9"/>
    <w:qFormat/>
    <w:rsid w:val="003A64F4"/>
    <w:rPr>
      <w:rFonts w:ascii="Calibri" w:hAnsi="Calibri"/>
      <w:sz w:val="22"/>
      <w:szCs w:val="22"/>
      <w:lang w:eastAsia="en-US"/>
    </w:rPr>
  </w:style>
  <w:style w:type="character" w:customStyle="1" w:styleId="aff9">
    <w:name w:val="Без интервала Знак"/>
    <w:basedOn w:val="a1"/>
    <w:link w:val="aff8"/>
    <w:uiPriority w:val="1"/>
    <w:rsid w:val="003A64F4"/>
    <w:rPr>
      <w:rFonts w:ascii="Calibri" w:hAnsi="Calibri"/>
      <w:sz w:val="22"/>
      <w:szCs w:val="22"/>
      <w:lang w:eastAsia="en-US"/>
    </w:rPr>
  </w:style>
  <w:style w:type="paragraph" w:customStyle="1" w:styleId="affa">
    <w:name w:val="Части"/>
    <w:basedOn w:val="a0"/>
    <w:link w:val="affb"/>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b">
    <w:name w:val="Части Знак"/>
    <w:basedOn w:val="a1"/>
    <w:link w:val="affa"/>
    <w:rsid w:val="003A64F4"/>
    <w:rPr>
      <w:rFonts w:eastAsia="Calibri"/>
      <w:b/>
      <w:bCs/>
      <w:sz w:val="24"/>
      <w:szCs w:val="24"/>
      <w:shd w:val="clear" w:color="auto" w:fill="FFFFFF"/>
    </w:rPr>
  </w:style>
  <w:style w:type="paragraph" w:customStyle="1" w:styleId="affc">
    <w:name w:val="Главы"/>
    <w:basedOn w:val="a0"/>
    <w:link w:val="affd"/>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d">
    <w:name w:val="Главы Знак"/>
    <w:basedOn w:val="a1"/>
    <w:link w:val="affc"/>
    <w:rsid w:val="003A64F4"/>
    <w:rPr>
      <w:rFonts w:eastAsia="Calibri"/>
      <w:b/>
      <w:bCs/>
      <w:sz w:val="30"/>
      <w:szCs w:val="28"/>
      <w:shd w:val="clear" w:color="auto" w:fill="FFFFFF"/>
    </w:rPr>
  </w:style>
  <w:style w:type="paragraph" w:customStyle="1" w:styleId="affe">
    <w:name w:val="Статьи"/>
    <w:basedOn w:val="a0"/>
    <w:link w:val="afff"/>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
    <w:name w:val="Статьи Знак"/>
    <w:basedOn w:val="a1"/>
    <w:link w:val="affe"/>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0">
    <w:name w:val="Тире"/>
    <w:basedOn w:val="a0"/>
    <w:link w:val="afff1"/>
    <w:qFormat/>
    <w:rsid w:val="003A64F4"/>
    <w:pPr>
      <w:suppressAutoHyphens w:val="0"/>
      <w:ind w:left="1068" w:hanging="360"/>
      <w:jc w:val="both"/>
    </w:pPr>
    <w:rPr>
      <w:rFonts w:eastAsia="Calibri" w:cs="Times New Roman"/>
      <w:sz w:val="28"/>
      <w:szCs w:val="28"/>
      <w:lang w:eastAsia="ru-RU"/>
    </w:rPr>
  </w:style>
  <w:style w:type="character" w:customStyle="1" w:styleId="afff1">
    <w:name w:val="Тире Знак"/>
    <w:basedOn w:val="a1"/>
    <w:link w:val="afff0"/>
    <w:rsid w:val="003A64F4"/>
    <w:rPr>
      <w:rFonts w:eastAsia="Calibri"/>
      <w:sz w:val="28"/>
      <w:szCs w:val="28"/>
    </w:rPr>
  </w:style>
  <w:style w:type="paragraph" w:styleId="afff2">
    <w:name w:val="Intense Quote"/>
    <w:basedOn w:val="a0"/>
    <w:next w:val="a0"/>
    <w:link w:val="afff3"/>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3">
    <w:name w:val="Выделенная цитата Знак"/>
    <w:basedOn w:val="a1"/>
    <w:link w:val="afff2"/>
    <w:uiPriority w:val="30"/>
    <w:rsid w:val="003A64F4"/>
    <w:rPr>
      <w:rFonts w:eastAsia="Calibri"/>
      <w:bCs/>
      <w:i/>
      <w:iCs/>
      <w:color w:val="000000"/>
      <w:sz w:val="28"/>
      <w:szCs w:val="24"/>
    </w:rPr>
  </w:style>
  <w:style w:type="character" w:styleId="afff4">
    <w:name w:val="FollowedHyperlink"/>
    <w:basedOn w:val="a1"/>
    <w:uiPriority w:val="99"/>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f">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5">
    <w:name w:val="Знак Знак"/>
    <w:basedOn w:val="a1"/>
    <w:locked/>
    <w:rsid w:val="003A64F4"/>
    <w:rPr>
      <w:rFonts w:ascii="Courier New" w:eastAsia="Calibri" w:hAnsi="Courier New" w:cs="Courier New"/>
      <w:lang w:val="ru-RU" w:eastAsia="ru-RU" w:bidi="ar-SA"/>
    </w:rPr>
  </w:style>
  <w:style w:type="paragraph" w:customStyle="1" w:styleId="afff6">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7">
    <w:name w:val="Н пункта"/>
    <w:basedOn w:val="a0"/>
    <w:link w:val="afff8"/>
    <w:rsid w:val="003A64F4"/>
    <w:pPr>
      <w:tabs>
        <w:tab w:val="num" w:pos="0"/>
      </w:tabs>
      <w:suppressAutoHyphens w:val="0"/>
      <w:ind w:left="585" w:hanging="360"/>
      <w:jc w:val="both"/>
    </w:pPr>
    <w:rPr>
      <w:rFonts w:cs="Times New Roman"/>
      <w:lang w:eastAsia="ru-RU"/>
    </w:rPr>
  </w:style>
  <w:style w:type="character" w:customStyle="1" w:styleId="afff8">
    <w:name w:val="Н пункта Знак"/>
    <w:basedOn w:val="a1"/>
    <w:link w:val="afff7"/>
    <w:locked/>
    <w:rsid w:val="003A64F4"/>
    <w:rPr>
      <w:sz w:val="24"/>
      <w:szCs w:val="24"/>
    </w:rPr>
  </w:style>
  <w:style w:type="paragraph" w:customStyle="1" w:styleId="afff9">
    <w:name w:val="Н подпункт"/>
    <w:basedOn w:val="afff7"/>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a">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b">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8"/>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c">
    <w:name w:val="footnote reference"/>
    <w:basedOn w:val="a1"/>
    <w:uiPriority w:val="99"/>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d">
    <w:name w:val="Block Text"/>
    <w:basedOn w:val="a0"/>
    <w:rsid w:val="003A64F4"/>
    <w:pPr>
      <w:suppressAutoHyphens w:val="0"/>
      <w:ind w:left="-1701" w:right="-1617" w:firstLine="425"/>
    </w:pPr>
    <w:rPr>
      <w:rFonts w:cs="Times New Roman"/>
      <w:szCs w:val="20"/>
      <w:lang w:eastAsia="ru-RU"/>
    </w:rPr>
  </w:style>
  <w:style w:type="paragraph" w:customStyle="1" w:styleId="afffe">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
    <w:name w:val="Названия таблиц Знак Знак"/>
    <w:basedOn w:val="a0"/>
    <w:link w:val="affff0"/>
    <w:autoRedefine/>
    <w:rsid w:val="003A64F4"/>
    <w:pPr>
      <w:spacing w:before="20" w:after="60"/>
      <w:jc w:val="center"/>
    </w:pPr>
    <w:rPr>
      <w:rFonts w:ascii="Bookman Old Style" w:hAnsi="Bookman Old Style" w:cs="Times New Roman"/>
      <w:b/>
      <w:color w:val="000000"/>
      <w:lang w:eastAsia="ru-RU"/>
    </w:rPr>
  </w:style>
  <w:style w:type="character" w:customStyle="1" w:styleId="affff0">
    <w:name w:val="Названия таблиц Знак Знак Знак"/>
    <w:basedOn w:val="a1"/>
    <w:link w:val="affff"/>
    <w:rsid w:val="003A64F4"/>
    <w:rPr>
      <w:rFonts w:ascii="Bookman Old Style" w:hAnsi="Bookman Old Style"/>
      <w:b/>
      <w:color w:val="000000"/>
      <w:sz w:val="24"/>
      <w:szCs w:val="24"/>
    </w:rPr>
  </w:style>
  <w:style w:type="paragraph" w:customStyle="1" w:styleId="affff1">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2">
    <w:name w:val="Document Map"/>
    <w:basedOn w:val="a0"/>
    <w:link w:val="affff3"/>
    <w:rsid w:val="003A64F4"/>
    <w:pPr>
      <w:shd w:val="clear" w:color="auto" w:fill="000080"/>
      <w:suppressAutoHyphens w:val="0"/>
    </w:pPr>
    <w:rPr>
      <w:rFonts w:ascii="Tahoma" w:hAnsi="Tahoma" w:cs="Tahoma"/>
      <w:sz w:val="20"/>
      <w:szCs w:val="20"/>
      <w:lang w:eastAsia="ru-RU"/>
    </w:rPr>
  </w:style>
  <w:style w:type="character" w:customStyle="1" w:styleId="affff3">
    <w:name w:val="Схема документа Знак"/>
    <w:basedOn w:val="a1"/>
    <w:link w:val="affff2"/>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4">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5">
    <w:name w:val="Таблица"/>
    <w:basedOn w:val="afffb"/>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6">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7">
    <w:name w:val="endnote text"/>
    <w:basedOn w:val="a0"/>
    <w:link w:val="affff8"/>
    <w:rsid w:val="003A64F4"/>
    <w:pPr>
      <w:suppressAutoHyphens w:val="0"/>
    </w:pPr>
    <w:rPr>
      <w:rFonts w:cs="Times New Roman"/>
      <w:sz w:val="20"/>
      <w:szCs w:val="20"/>
      <w:lang w:eastAsia="ru-RU"/>
    </w:rPr>
  </w:style>
  <w:style w:type="character" w:customStyle="1" w:styleId="affff8">
    <w:name w:val="Текст концевой сноски Знак"/>
    <w:basedOn w:val="a1"/>
    <w:link w:val="affff7"/>
    <w:rsid w:val="003A64F4"/>
  </w:style>
  <w:style w:type="character" w:styleId="affff9">
    <w:name w:val="endnote reference"/>
    <w:basedOn w:val="a1"/>
    <w:rsid w:val="003A64F4"/>
    <w:rPr>
      <w:vertAlign w:val="superscript"/>
    </w:rPr>
  </w:style>
  <w:style w:type="character" w:styleId="affffa">
    <w:name w:val="Emphasis"/>
    <w:basedOn w:val="a1"/>
    <w:qFormat/>
    <w:rsid w:val="003A64F4"/>
    <w:rPr>
      <w:i/>
      <w:iCs/>
    </w:rPr>
  </w:style>
  <w:style w:type="paragraph" w:customStyle="1" w:styleId="affffb">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c"/>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c">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c"/>
    <w:rsid w:val="003A64F4"/>
    <w:pPr>
      <w:ind w:left="0" w:firstLine="708"/>
      <w:jc w:val="both"/>
    </w:pPr>
    <w:rPr>
      <w:rFonts w:eastAsia="Times New Roman"/>
      <w:sz w:val="24"/>
      <w:szCs w:val="24"/>
    </w:rPr>
  </w:style>
  <w:style w:type="paragraph" w:customStyle="1" w:styleId="48">
    <w:name w:val="Стиль4"/>
    <w:basedOn w:val="afc"/>
    <w:rsid w:val="003A64F4"/>
    <w:pPr>
      <w:ind w:left="0" w:firstLine="708"/>
      <w:jc w:val="both"/>
    </w:pPr>
    <w:rPr>
      <w:rFonts w:eastAsia="Times New Roman"/>
      <w:sz w:val="24"/>
      <w:szCs w:val="24"/>
    </w:rPr>
  </w:style>
  <w:style w:type="paragraph" w:customStyle="1" w:styleId="affffd">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e">
    <w:name w:val="Символ сноски"/>
    <w:basedOn w:val="a1"/>
    <w:rsid w:val="003A64F4"/>
    <w:rPr>
      <w:vertAlign w:val="superscript"/>
    </w:rPr>
  </w:style>
  <w:style w:type="paragraph" w:customStyle="1" w:styleId="1f0">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0">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1">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1">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2">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2">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3">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4">
    <w:name w:val="Знак Знак Знак Знак Знак Знак Знак Знак Знак Знак Знак Знак Знак Знак Знак Знак Знак Знак Знак"/>
    <w:basedOn w:val="a0"/>
    <w:uiPriority w:val="99"/>
    <w:rsid w:val="003A64F4"/>
    <w:pPr>
      <w:suppressAutoHyphens w:val="0"/>
    </w:pPr>
    <w:rPr>
      <w:rFonts w:ascii="Verdana" w:hAnsi="Verdana" w:cs="Verdana"/>
      <w:sz w:val="20"/>
      <w:szCs w:val="20"/>
      <w:lang w:val="en-US" w:eastAsia="en-US"/>
    </w:rPr>
  </w:style>
  <w:style w:type="paragraph" w:customStyle="1" w:styleId="afffff5">
    <w:name w:val="Текст в таблицах"/>
    <w:basedOn w:val="a0"/>
    <w:uiPriority w:val="99"/>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6">
    <w:name w:val="Заголовок таблиц"/>
    <w:basedOn w:val="afffff5"/>
    <w:qFormat/>
    <w:rsid w:val="00266FC6"/>
    <w:pPr>
      <w:jc w:val="center"/>
    </w:pPr>
    <w:rPr>
      <w:b/>
    </w:rPr>
  </w:style>
  <w:style w:type="character" w:styleId="afffff7">
    <w:name w:val="annotation reference"/>
    <w:basedOn w:val="a1"/>
    <w:unhideWhenUsed/>
    <w:rsid w:val="00156DFC"/>
    <w:rPr>
      <w:sz w:val="16"/>
      <w:szCs w:val="16"/>
    </w:rPr>
  </w:style>
  <w:style w:type="paragraph" w:styleId="afffff8">
    <w:name w:val="annotation text"/>
    <w:basedOn w:val="a0"/>
    <w:link w:val="afffff9"/>
    <w:uiPriority w:val="99"/>
    <w:unhideWhenUsed/>
    <w:rsid w:val="00156DFC"/>
    <w:rPr>
      <w:sz w:val="20"/>
      <w:szCs w:val="20"/>
    </w:rPr>
  </w:style>
  <w:style w:type="character" w:customStyle="1" w:styleId="afffff9">
    <w:name w:val="Текст примечания Знак"/>
    <w:basedOn w:val="a1"/>
    <w:link w:val="afffff8"/>
    <w:uiPriority w:val="99"/>
    <w:rsid w:val="00156DFC"/>
    <w:rPr>
      <w:rFonts w:cs="Calibri"/>
      <w:lang w:eastAsia="ar-SA"/>
    </w:rPr>
  </w:style>
  <w:style w:type="paragraph" w:styleId="afffffa">
    <w:name w:val="annotation subject"/>
    <w:basedOn w:val="afffff8"/>
    <w:next w:val="afffff8"/>
    <w:link w:val="afffffb"/>
    <w:unhideWhenUsed/>
    <w:rsid w:val="00156DFC"/>
    <w:rPr>
      <w:b/>
      <w:bCs/>
    </w:rPr>
  </w:style>
  <w:style w:type="character" w:customStyle="1" w:styleId="afffffb">
    <w:name w:val="Тема примечания Знак"/>
    <w:basedOn w:val="afffff9"/>
    <w:link w:val="afffffa"/>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c">
    <w:name w:val="Стиль По ширине"/>
    <w:basedOn w:val="a0"/>
    <w:rsid w:val="00235FF7"/>
    <w:pPr>
      <w:ind w:firstLine="709"/>
      <w:jc w:val="both"/>
    </w:pPr>
    <w:rPr>
      <w:rFonts w:cs="Times New Roman"/>
      <w:szCs w:val="20"/>
    </w:rPr>
  </w:style>
  <w:style w:type="numbering" w:customStyle="1" w:styleId="1f3">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4">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5">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lang w:eastAsia="zh-CN"/>
    </w:rPr>
  </w:style>
  <w:style w:type="paragraph" w:customStyle="1" w:styleId="afffffd">
    <w:name w:val="Таблица_Текст слева"/>
    <w:basedOn w:val="a0"/>
    <w:link w:val="afffffe"/>
    <w:rsid w:val="007F5C2E"/>
    <w:pPr>
      <w:suppressAutoHyphens w:val="0"/>
    </w:pPr>
    <w:rPr>
      <w:rFonts w:cs="Times New Roman"/>
      <w:sz w:val="22"/>
      <w:szCs w:val="22"/>
      <w:lang w:eastAsia="zh-CN"/>
    </w:rPr>
  </w:style>
  <w:style w:type="character" w:customStyle="1" w:styleId="afffffe">
    <w:name w:val="Таблица_Текст слева Знак"/>
    <w:link w:val="afffffd"/>
    <w:rsid w:val="007F5C2E"/>
    <w:rPr>
      <w:sz w:val="22"/>
      <w:szCs w:val="22"/>
      <w:lang w:eastAsia="zh-CN"/>
    </w:rPr>
  </w:style>
  <w:style w:type="paragraph" w:customStyle="1" w:styleId="affffff">
    <w:name w:val="Таблица_Текст по центру + полужирный"/>
    <w:basedOn w:val="a0"/>
    <w:next w:val="1f5"/>
    <w:rsid w:val="007F5C2E"/>
    <w:pPr>
      <w:suppressAutoHyphens w:val="0"/>
      <w:jc w:val="center"/>
    </w:pPr>
    <w:rPr>
      <w:rFonts w:cs="Times New Roman"/>
      <w:b/>
      <w:bCs/>
      <w:sz w:val="22"/>
      <w:szCs w:val="20"/>
      <w:lang w:eastAsia="zh-CN"/>
    </w:rPr>
  </w:style>
  <w:style w:type="paragraph" w:customStyle="1" w:styleId="affffff0">
    <w:name w:val="Таблица_Текст слева + полужирный"/>
    <w:basedOn w:val="afffffd"/>
    <w:next w:val="1f5"/>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8"/>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6">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1">
    <w:name w:val="index heading"/>
    <w:basedOn w:val="a0"/>
    <w:next w:val="1f6"/>
    <w:rsid w:val="007F5C2E"/>
    <w:pPr>
      <w:suppressAutoHyphens w:val="0"/>
    </w:pPr>
    <w:rPr>
      <w:rFonts w:cs="Times New Roman"/>
      <w:lang w:eastAsia="ru-RU"/>
    </w:rPr>
  </w:style>
  <w:style w:type="character" w:customStyle="1" w:styleId="affffff2">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3">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4">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5">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6">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7">
    <w:name w:val="Сетка таблицы светлая1"/>
    <w:basedOn w:val="a2"/>
    <w:uiPriority w:val="40"/>
    <w:rsid w:val="00391B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7">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8">
    <w:name w:val="Центрированный (таблица)"/>
    <w:basedOn w:val="affffff7"/>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uiPriority w:val="99"/>
    <w:rsid w:val="00203FBA"/>
    <w:pPr>
      <w:framePr w:hSpace="0" w:wrap="auto" w:vAnchor="margin" w:xAlign="left" w:yAlign="inline"/>
      <w:suppressOverlap w:val="0"/>
      <w:jc w:val="both"/>
    </w:pPr>
    <w:rPr>
      <w:bCs/>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8">
    <w:name w:val="ОБЫЧНЫЙ_1"/>
    <w:basedOn w:val="a0"/>
    <w:link w:val="1f9"/>
    <w:qFormat/>
    <w:rsid w:val="003457BB"/>
    <w:pPr>
      <w:tabs>
        <w:tab w:val="left" w:pos="708"/>
      </w:tabs>
      <w:ind w:firstLine="28"/>
    </w:pPr>
  </w:style>
  <w:style w:type="character" w:customStyle="1" w:styleId="1f9">
    <w:name w:val="ОБЫЧНЫЙ_1 Знак"/>
    <w:basedOn w:val="a1"/>
    <w:link w:val="1f8"/>
    <w:rsid w:val="003457BB"/>
    <w:rPr>
      <w:rFonts w:cs="Calibri"/>
      <w:sz w:val="24"/>
      <w:szCs w:val="24"/>
      <w:lang w:eastAsia="ar-SA"/>
    </w:rPr>
  </w:style>
  <w:style w:type="character" w:customStyle="1" w:styleId="ac">
    <w:name w:val="Абзац списка Знак"/>
    <w:aliases w:val="Обычный текст Знак"/>
    <w:link w:val="ab"/>
    <w:locked/>
    <w:rsid w:val="00041AAB"/>
    <w:rPr>
      <w:rFonts w:cs="Calibri"/>
      <w:sz w:val="24"/>
      <w:szCs w:val="24"/>
      <w:lang w:eastAsia="ar-SA"/>
    </w:rPr>
  </w:style>
  <w:style w:type="paragraph" w:customStyle="1" w:styleId="affffff9">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table" w:customStyle="1" w:styleId="2f9">
    <w:name w:val="Сетка таблицы светлая2"/>
    <w:basedOn w:val="a2"/>
    <w:uiPriority w:val="40"/>
    <w:rsid w:val="0092073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11">
    <w:name w:val="Font Style11"/>
    <w:uiPriority w:val="99"/>
    <w:rsid w:val="0049612F"/>
    <w:rPr>
      <w:rFonts w:ascii="Times New Roman" w:hAnsi="Times New Roman" w:cs="Times New Roman"/>
      <w:b/>
      <w:bCs/>
      <w:spacing w:val="10"/>
      <w:sz w:val="24"/>
      <w:szCs w:val="24"/>
    </w:rPr>
  </w:style>
  <w:style w:type="paragraph" w:customStyle="1" w:styleId="230">
    <w:name w:val="Основной текст 23"/>
    <w:basedOn w:val="a0"/>
    <w:rsid w:val="00A12126"/>
    <w:pPr>
      <w:jc w:val="both"/>
    </w:pPr>
    <w:rPr>
      <w:rFonts w:cs="Times New Roman"/>
      <w:sz w:val="26"/>
      <w:szCs w:val="20"/>
    </w:rPr>
  </w:style>
  <w:style w:type="table" w:customStyle="1" w:styleId="2fa">
    <w:name w:val="Сетка таблицы светлая2"/>
    <w:basedOn w:val="a2"/>
    <w:uiPriority w:val="40"/>
    <w:rsid w:val="00FD6CB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a">
    <w:name w:val="Обычный с первой строкой"/>
    <w:basedOn w:val="a0"/>
    <w:qFormat/>
    <w:rsid w:val="00FD6CBC"/>
    <w:pPr>
      <w:ind w:firstLine="567"/>
      <w:jc w:val="both"/>
    </w:pPr>
    <w:rPr>
      <w:rFonts w:cs="Times New Roman"/>
      <w:sz w:val="28"/>
      <w:szCs w:val="28"/>
    </w:rPr>
  </w:style>
  <w:style w:type="character" w:customStyle="1" w:styleId="nobr">
    <w:name w:val="nobr"/>
    <w:basedOn w:val="a1"/>
    <w:rsid w:val="00FD6CBC"/>
  </w:style>
  <w:style w:type="paragraph" w:customStyle="1" w:styleId="00">
    <w:name w:val="Основной текст 0"/>
    <w:aliases w:val="95 ПК,1 Основной текст 0,А. Основной текст 0 Знак Знак Знак Знак,А. Основной текст 0,1. Основной текст 0,А. Основной текст 0 Знак Знак,А. Основной текст 0 Знак Знак Знак Знак Знак Знак,Основной тек..."/>
    <w:basedOn w:val="a0"/>
    <w:link w:val="10950"/>
    <w:rsid w:val="00C32A7A"/>
    <w:pPr>
      <w:suppressAutoHyphens w:val="0"/>
      <w:ind w:firstLine="539"/>
      <w:jc w:val="both"/>
    </w:pPr>
    <w:rPr>
      <w:rFonts w:eastAsia="Calibri" w:cs="Times New Roman"/>
      <w:color w:val="000000"/>
      <w:kern w:val="24"/>
      <w:lang w:eastAsia="en-US"/>
    </w:rPr>
  </w:style>
  <w:style w:type="character" w:customStyle="1" w:styleId="10950">
    <w:name w:val="1 Основной текст 0;95 ПК;А. Основной текст 0 Знак Знак Знак Знак Знак Знак"/>
    <w:basedOn w:val="a1"/>
    <w:link w:val="00"/>
    <w:rsid w:val="00C32A7A"/>
    <w:rPr>
      <w:rFonts w:eastAsia="Calibri"/>
      <w:color w:val="000000"/>
      <w:kern w:val="24"/>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95255195">
      <w:bodyDiv w:val="1"/>
      <w:marLeft w:val="0"/>
      <w:marRight w:val="0"/>
      <w:marTop w:val="0"/>
      <w:marBottom w:val="0"/>
      <w:divBdr>
        <w:top w:val="none" w:sz="0" w:space="0" w:color="auto"/>
        <w:left w:val="none" w:sz="0" w:space="0" w:color="auto"/>
        <w:bottom w:val="none" w:sz="0" w:space="0" w:color="auto"/>
        <w:right w:val="none" w:sz="0" w:space="0" w:color="auto"/>
      </w:divBdr>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48939546">
      <w:bodyDiv w:val="1"/>
      <w:marLeft w:val="0"/>
      <w:marRight w:val="0"/>
      <w:marTop w:val="0"/>
      <w:marBottom w:val="0"/>
      <w:divBdr>
        <w:top w:val="none" w:sz="0" w:space="0" w:color="auto"/>
        <w:left w:val="none" w:sz="0" w:space="0" w:color="auto"/>
        <w:bottom w:val="none" w:sz="0" w:space="0" w:color="auto"/>
        <w:right w:val="none" w:sz="0" w:space="0" w:color="auto"/>
      </w:divBdr>
      <w:divsChild>
        <w:div w:id="1889417346">
          <w:marLeft w:val="0"/>
          <w:marRight w:val="0"/>
          <w:marTop w:val="120"/>
          <w:marBottom w:val="0"/>
          <w:divBdr>
            <w:top w:val="none" w:sz="0" w:space="0" w:color="auto"/>
            <w:left w:val="none" w:sz="0" w:space="0" w:color="auto"/>
            <w:bottom w:val="none" w:sz="0" w:space="0" w:color="auto"/>
            <w:right w:val="none" w:sz="0" w:space="0" w:color="auto"/>
          </w:divBdr>
        </w:div>
        <w:div w:id="1515261627">
          <w:marLeft w:val="0"/>
          <w:marRight w:val="0"/>
          <w:marTop w:val="120"/>
          <w:marBottom w:val="0"/>
          <w:divBdr>
            <w:top w:val="none" w:sz="0" w:space="0" w:color="auto"/>
            <w:left w:val="none" w:sz="0" w:space="0" w:color="auto"/>
            <w:bottom w:val="none" w:sz="0" w:space="0" w:color="auto"/>
            <w:right w:val="none" w:sz="0" w:space="0" w:color="auto"/>
          </w:divBdr>
        </w:div>
        <w:div w:id="978924400">
          <w:marLeft w:val="0"/>
          <w:marRight w:val="0"/>
          <w:marTop w:val="120"/>
          <w:marBottom w:val="0"/>
          <w:divBdr>
            <w:top w:val="none" w:sz="0" w:space="0" w:color="auto"/>
            <w:left w:val="none" w:sz="0" w:space="0" w:color="auto"/>
            <w:bottom w:val="none" w:sz="0" w:space="0" w:color="auto"/>
            <w:right w:val="none" w:sz="0" w:space="0" w:color="auto"/>
          </w:divBdr>
        </w:div>
        <w:div w:id="1867212859">
          <w:marLeft w:val="0"/>
          <w:marRight w:val="0"/>
          <w:marTop w:val="120"/>
          <w:marBottom w:val="0"/>
          <w:divBdr>
            <w:top w:val="none" w:sz="0" w:space="0" w:color="auto"/>
            <w:left w:val="none" w:sz="0" w:space="0" w:color="auto"/>
            <w:bottom w:val="none" w:sz="0" w:space="0" w:color="auto"/>
            <w:right w:val="none" w:sz="0" w:space="0" w:color="auto"/>
          </w:divBdr>
        </w:div>
        <w:div w:id="891622571">
          <w:marLeft w:val="0"/>
          <w:marRight w:val="0"/>
          <w:marTop w:val="120"/>
          <w:marBottom w:val="0"/>
          <w:divBdr>
            <w:top w:val="none" w:sz="0" w:space="0" w:color="auto"/>
            <w:left w:val="none" w:sz="0" w:space="0" w:color="auto"/>
            <w:bottom w:val="none" w:sz="0" w:space="0" w:color="auto"/>
            <w:right w:val="none" w:sz="0" w:space="0" w:color="auto"/>
          </w:divBdr>
        </w:div>
        <w:div w:id="2143838189">
          <w:marLeft w:val="0"/>
          <w:marRight w:val="0"/>
          <w:marTop w:val="120"/>
          <w:marBottom w:val="0"/>
          <w:divBdr>
            <w:top w:val="none" w:sz="0" w:space="0" w:color="auto"/>
            <w:left w:val="none" w:sz="0" w:space="0" w:color="auto"/>
            <w:bottom w:val="none" w:sz="0" w:space="0" w:color="auto"/>
            <w:right w:val="none" w:sz="0" w:space="0" w:color="auto"/>
          </w:divBdr>
        </w:div>
        <w:div w:id="735783977">
          <w:marLeft w:val="0"/>
          <w:marRight w:val="0"/>
          <w:marTop w:val="120"/>
          <w:marBottom w:val="0"/>
          <w:divBdr>
            <w:top w:val="none" w:sz="0" w:space="0" w:color="auto"/>
            <w:left w:val="none" w:sz="0" w:space="0" w:color="auto"/>
            <w:bottom w:val="none" w:sz="0" w:space="0" w:color="auto"/>
            <w:right w:val="none" w:sz="0" w:space="0" w:color="auto"/>
          </w:divBdr>
        </w:div>
        <w:div w:id="716125476">
          <w:marLeft w:val="0"/>
          <w:marRight w:val="0"/>
          <w:marTop w:val="120"/>
          <w:marBottom w:val="0"/>
          <w:divBdr>
            <w:top w:val="none" w:sz="0" w:space="0" w:color="auto"/>
            <w:left w:val="none" w:sz="0" w:space="0" w:color="auto"/>
            <w:bottom w:val="none" w:sz="0" w:space="0" w:color="auto"/>
            <w:right w:val="none" w:sz="0" w:space="0" w:color="auto"/>
          </w:divBdr>
        </w:div>
        <w:div w:id="875965809">
          <w:marLeft w:val="0"/>
          <w:marRight w:val="0"/>
          <w:marTop w:val="120"/>
          <w:marBottom w:val="0"/>
          <w:divBdr>
            <w:top w:val="none" w:sz="0" w:space="0" w:color="auto"/>
            <w:left w:val="none" w:sz="0" w:space="0" w:color="auto"/>
            <w:bottom w:val="none" w:sz="0" w:space="0" w:color="auto"/>
            <w:right w:val="none" w:sz="0" w:space="0" w:color="auto"/>
          </w:divBdr>
        </w:div>
        <w:div w:id="1311783553">
          <w:marLeft w:val="0"/>
          <w:marRight w:val="0"/>
          <w:marTop w:val="120"/>
          <w:marBottom w:val="0"/>
          <w:divBdr>
            <w:top w:val="none" w:sz="0" w:space="0" w:color="auto"/>
            <w:left w:val="none" w:sz="0" w:space="0" w:color="auto"/>
            <w:bottom w:val="none" w:sz="0" w:space="0" w:color="auto"/>
            <w:right w:val="none" w:sz="0" w:space="0" w:color="auto"/>
          </w:divBdr>
        </w:div>
        <w:div w:id="200283585">
          <w:marLeft w:val="0"/>
          <w:marRight w:val="0"/>
          <w:marTop w:val="120"/>
          <w:marBottom w:val="0"/>
          <w:divBdr>
            <w:top w:val="none" w:sz="0" w:space="0" w:color="auto"/>
            <w:left w:val="none" w:sz="0" w:space="0" w:color="auto"/>
            <w:bottom w:val="none" w:sz="0" w:space="0" w:color="auto"/>
            <w:right w:val="none" w:sz="0" w:space="0" w:color="auto"/>
          </w:divBdr>
        </w:div>
        <w:div w:id="677537015">
          <w:marLeft w:val="0"/>
          <w:marRight w:val="0"/>
          <w:marTop w:val="120"/>
          <w:marBottom w:val="0"/>
          <w:divBdr>
            <w:top w:val="none" w:sz="0" w:space="0" w:color="auto"/>
            <w:left w:val="none" w:sz="0" w:space="0" w:color="auto"/>
            <w:bottom w:val="none" w:sz="0" w:space="0" w:color="auto"/>
            <w:right w:val="none" w:sz="0" w:space="0" w:color="auto"/>
          </w:divBdr>
        </w:div>
        <w:div w:id="24867984">
          <w:marLeft w:val="0"/>
          <w:marRight w:val="0"/>
          <w:marTop w:val="120"/>
          <w:marBottom w:val="0"/>
          <w:divBdr>
            <w:top w:val="none" w:sz="0" w:space="0" w:color="auto"/>
            <w:left w:val="none" w:sz="0" w:space="0" w:color="auto"/>
            <w:bottom w:val="none" w:sz="0" w:space="0" w:color="auto"/>
            <w:right w:val="none" w:sz="0" w:space="0" w:color="auto"/>
          </w:divBdr>
        </w:div>
        <w:div w:id="1443840623">
          <w:marLeft w:val="0"/>
          <w:marRight w:val="0"/>
          <w:marTop w:val="120"/>
          <w:marBottom w:val="0"/>
          <w:divBdr>
            <w:top w:val="none" w:sz="0" w:space="0" w:color="auto"/>
            <w:left w:val="none" w:sz="0" w:space="0" w:color="auto"/>
            <w:bottom w:val="none" w:sz="0" w:space="0" w:color="auto"/>
            <w:right w:val="none" w:sz="0" w:space="0" w:color="auto"/>
          </w:divBdr>
        </w:div>
        <w:div w:id="661856090">
          <w:marLeft w:val="0"/>
          <w:marRight w:val="0"/>
          <w:marTop w:val="120"/>
          <w:marBottom w:val="0"/>
          <w:divBdr>
            <w:top w:val="none" w:sz="0" w:space="0" w:color="auto"/>
            <w:left w:val="none" w:sz="0" w:space="0" w:color="auto"/>
            <w:bottom w:val="none" w:sz="0" w:space="0" w:color="auto"/>
            <w:right w:val="none" w:sz="0" w:space="0" w:color="auto"/>
          </w:divBdr>
        </w:div>
        <w:div w:id="1388911858">
          <w:marLeft w:val="0"/>
          <w:marRight w:val="0"/>
          <w:marTop w:val="120"/>
          <w:marBottom w:val="0"/>
          <w:divBdr>
            <w:top w:val="none" w:sz="0" w:space="0" w:color="auto"/>
            <w:left w:val="none" w:sz="0" w:space="0" w:color="auto"/>
            <w:bottom w:val="none" w:sz="0" w:space="0" w:color="auto"/>
            <w:right w:val="none" w:sz="0" w:space="0" w:color="auto"/>
          </w:divBdr>
        </w:div>
        <w:div w:id="1975669287">
          <w:marLeft w:val="0"/>
          <w:marRight w:val="0"/>
          <w:marTop w:val="120"/>
          <w:marBottom w:val="0"/>
          <w:divBdr>
            <w:top w:val="none" w:sz="0" w:space="0" w:color="auto"/>
            <w:left w:val="none" w:sz="0" w:space="0" w:color="auto"/>
            <w:bottom w:val="none" w:sz="0" w:space="0" w:color="auto"/>
            <w:right w:val="none" w:sz="0" w:space="0" w:color="auto"/>
          </w:divBdr>
        </w:div>
        <w:div w:id="1389762046">
          <w:marLeft w:val="0"/>
          <w:marRight w:val="0"/>
          <w:marTop w:val="120"/>
          <w:marBottom w:val="0"/>
          <w:divBdr>
            <w:top w:val="none" w:sz="0" w:space="0" w:color="auto"/>
            <w:left w:val="none" w:sz="0" w:space="0" w:color="auto"/>
            <w:bottom w:val="none" w:sz="0" w:space="0" w:color="auto"/>
            <w:right w:val="none" w:sz="0" w:space="0" w:color="auto"/>
          </w:divBdr>
        </w:div>
        <w:div w:id="830753198">
          <w:marLeft w:val="0"/>
          <w:marRight w:val="0"/>
          <w:marTop w:val="120"/>
          <w:marBottom w:val="0"/>
          <w:divBdr>
            <w:top w:val="none" w:sz="0" w:space="0" w:color="auto"/>
            <w:left w:val="none" w:sz="0" w:space="0" w:color="auto"/>
            <w:bottom w:val="none" w:sz="0" w:space="0" w:color="auto"/>
            <w:right w:val="none" w:sz="0" w:space="0" w:color="auto"/>
          </w:divBdr>
        </w:div>
        <w:div w:id="1158303980">
          <w:marLeft w:val="0"/>
          <w:marRight w:val="0"/>
          <w:marTop w:val="120"/>
          <w:marBottom w:val="0"/>
          <w:divBdr>
            <w:top w:val="none" w:sz="0" w:space="0" w:color="auto"/>
            <w:left w:val="none" w:sz="0" w:space="0" w:color="auto"/>
            <w:bottom w:val="none" w:sz="0" w:space="0" w:color="auto"/>
            <w:right w:val="none" w:sz="0" w:space="0" w:color="auto"/>
          </w:divBdr>
        </w:div>
        <w:div w:id="265038361">
          <w:marLeft w:val="0"/>
          <w:marRight w:val="0"/>
          <w:marTop w:val="120"/>
          <w:marBottom w:val="0"/>
          <w:divBdr>
            <w:top w:val="none" w:sz="0" w:space="0" w:color="auto"/>
            <w:left w:val="none" w:sz="0" w:space="0" w:color="auto"/>
            <w:bottom w:val="none" w:sz="0" w:space="0" w:color="auto"/>
            <w:right w:val="none" w:sz="0" w:space="0" w:color="auto"/>
          </w:divBdr>
        </w:div>
        <w:div w:id="474681280">
          <w:marLeft w:val="0"/>
          <w:marRight w:val="0"/>
          <w:marTop w:val="120"/>
          <w:marBottom w:val="0"/>
          <w:divBdr>
            <w:top w:val="none" w:sz="0" w:space="0" w:color="auto"/>
            <w:left w:val="none" w:sz="0" w:space="0" w:color="auto"/>
            <w:bottom w:val="none" w:sz="0" w:space="0" w:color="auto"/>
            <w:right w:val="none" w:sz="0" w:space="0" w:color="auto"/>
          </w:divBdr>
        </w:div>
        <w:div w:id="1458526465">
          <w:marLeft w:val="0"/>
          <w:marRight w:val="0"/>
          <w:marTop w:val="120"/>
          <w:marBottom w:val="0"/>
          <w:divBdr>
            <w:top w:val="none" w:sz="0" w:space="0" w:color="auto"/>
            <w:left w:val="none" w:sz="0" w:space="0" w:color="auto"/>
            <w:bottom w:val="none" w:sz="0" w:space="0" w:color="auto"/>
            <w:right w:val="none" w:sz="0" w:space="0" w:color="auto"/>
          </w:divBdr>
        </w:div>
        <w:div w:id="211432221">
          <w:marLeft w:val="0"/>
          <w:marRight w:val="0"/>
          <w:marTop w:val="120"/>
          <w:marBottom w:val="0"/>
          <w:divBdr>
            <w:top w:val="none" w:sz="0" w:space="0" w:color="auto"/>
            <w:left w:val="none" w:sz="0" w:space="0" w:color="auto"/>
            <w:bottom w:val="none" w:sz="0" w:space="0" w:color="auto"/>
            <w:right w:val="none" w:sz="0" w:space="0" w:color="auto"/>
          </w:divBdr>
        </w:div>
        <w:div w:id="1901011597">
          <w:marLeft w:val="0"/>
          <w:marRight w:val="0"/>
          <w:marTop w:val="120"/>
          <w:marBottom w:val="0"/>
          <w:divBdr>
            <w:top w:val="none" w:sz="0" w:space="0" w:color="auto"/>
            <w:left w:val="none" w:sz="0" w:space="0" w:color="auto"/>
            <w:bottom w:val="none" w:sz="0" w:space="0" w:color="auto"/>
            <w:right w:val="none" w:sz="0" w:space="0" w:color="auto"/>
          </w:divBdr>
        </w:div>
        <w:div w:id="528764738">
          <w:marLeft w:val="0"/>
          <w:marRight w:val="0"/>
          <w:marTop w:val="120"/>
          <w:marBottom w:val="0"/>
          <w:divBdr>
            <w:top w:val="none" w:sz="0" w:space="0" w:color="auto"/>
            <w:left w:val="none" w:sz="0" w:space="0" w:color="auto"/>
            <w:bottom w:val="none" w:sz="0" w:space="0" w:color="auto"/>
            <w:right w:val="none" w:sz="0" w:space="0" w:color="auto"/>
          </w:divBdr>
        </w:div>
        <w:div w:id="1194424645">
          <w:marLeft w:val="0"/>
          <w:marRight w:val="0"/>
          <w:marTop w:val="120"/>
          <w:marBottom w:val="0"/>
          <w:divBdr>
            <w:top w:val="none" w:sz="0" w:space="0" w:color="auto"/>
            <w:left w:val="none" w:sz="0" w:space="0" w:color="auto"/>
            <w:bottom w:val="none" w:sz="0" w:space="0" w:color="auto"/>
            <w:right w:val="none" w:sz="0" w:space="0" w:color="auto"/>
          </w:divBdr>
        </w:div>
        <w:div w:id="63257303">
          <w:marLeft w:val="0"/>
          <w:marRight w:val="0"/>
          <w:marTop w:val="120"/>
          <w:marBottom w:val="0"/>
          <w:divBdr>
            <w:top w:val="none" w:sz="0" w:space="0" w:color="auto"/>
            <w:left w:val="none" w:sz="0" w:space="0" w:color="auto"/>
            <w:bottom w:val="none" w:sz="0" w:space="0" w:color="auto"/>
            <w:right w:val="none" w:sz="0" w:space="0" w:color="auto"/>
          </w:divBdr>
        </w:div>
        <w:div w:id="1885292369">
          <w:marLeft w:val="0"/>
          <w:marRight w:val="0"/>
          <w:marTop w:val="120"/>
          <w:marBottom w:val="0"/>
          <w:divBdr>
            <w:top w:val="none" w:sz="0" w:space="0" w:color="auto"/>
            <w:left w:val="none" w:sz="0" w:space="0" w:color="auto"/>
            <w:bottom w:val="none" w:sz="0" w:space="0" w:color="auto"/>
            <w:right w:val="none" w:sz="0" w:space="0" w:color="auto"/>
          </w:divBdr>
        </w:div>
        <w:div w:id="504518831">
          <w:marLeft w:val="0"/>
          <w:marRight w:val="0"/>
          <w:marTop w:val="120"/>
          <w:marBottom w:val="0"/>
          <w:divBdr>
            <w:top w:val="none" w:sz="0" w:space="0" w:color="auto"/>
            <w:left w:val="none" w:sz="0" w:space="0" w:color="auto"/>
            <w:bottom w:val="none" w:sz="0" w:space="0" w:color="auto"/>
            <w:right w:val="none" w:sz="0" w:space="0" w:color="auto"/>
          </w:divBdr>
        </w:div>
        <w:div w:id="1444231330">
          <w:marLeft w:val="0"/>
          <w:marRight w:val="0"/>
          <w:marTop w:val="120"/>
          <w:marBottom w:val="0"/>
          <w:divBdr>
            <w:top w:val="none" w:sz="0" w:space="0" w:color="auto"/>
            <w:left w:val="none" w:sz="0" w:space="0" w:color="auto"/>
            <w:bottom w:val="none" w:sz="0" w:space="0" w:color="auto"/>
            <w:right w:val="none" w:sz="0" w:space="0" w:color="auto"/>
          </w:divBdr>
        </w:div>
        <w:div w:id="888302833">
          <w:marLeft w:val="0"/>
          <w:marRight w:val="0"/>
          <w:marTop w:val="120"/>
          <w:marBottom w:val="0"/>
          <w:divBdr>
            <w:top w:val="none" w:sz="0" w:space="0" w:color="auto"/>
            <w:left w:val="none" w:sz="0" w:space="0" w:color="auto"/>
            <w:bottom w:val="none" w:sz="0" w:space="0" w:color="auto"/>
            <w:right w:val="none" w:sz="0" w:space="0" w:color="auto"/>
          </w:divBdr>
        </w:div>
        <w:div w:id="2125032853">
          <w:marLeft w:val="0"/>
          <w:marRight w:val="0"/>
          <w:marTop w:val="120"/>
          <w:marBottom w:val="0"/>
          <w:divBdr>
            <w:top w:val="none" w:sz="0" w:space="0" w:color="auto"/>
            <w:left w:val="none" w:sz="0" w:space="0" w:color="auto"/>
            <w:bottom w:val="none" w:sz="0" w:space="0" w:color="auto"/>
            <w:right w:val="none" w:sz="0" w:space="0" w:color="auto"/>
          </w:divBdr>
        </w:div>
        <w:div w:id="526260255">
          <w:marLeft w:val="0"/>
          <w:marRight w:val="0"/>
          <w:marTop w:val="120"/>
          <w:marBottom w:val="0"/>
          <w:divBdr>
            <w:top w:val="none" w:sz="0" w:space="0" w:color="auto"/>
            <w:left w:val="none" w:sz="0" w:space="0" w:color="auto"/>
            <w:bottom w:val="none" w:sz="0" w:space="0" w:color="auto"/>
            <w:right w:val="none" w:sz="0" w:space="0" w:color="auto"/>
          </w:divBdr>
        </w:div>
        <w:div w:id="1689453801">
          <w:marLeft w:val="0"/>
          <w:marRight w:val="0"/>
          <w:marTop w:val="120"/>
          <w:marBottom w:val="0"/>
          <w:divBdr>
            <w:top w:val="none" w:sz="0" w:space="0" w:color="auto"/>
            <w:left w:val="none" w:sz="0" w:space="0" w:color="auto"/>
            <w:bottom w:val="none" w:sz="0" w:space="0" w:color="auto"/>
            <w:right w:val="none" w:sz="0" w:space="0" w:color="auto"/>
          </w:divBdr>
        </w:div>
        <w:div w:id="2011718350">
          <w:marLeft w:val="0"/>
          <w:marRight w:val="0"/>
          <w:marTop w:val="120"/>
          <w:marBottom w:val="0"/>
          <w:divBdr>
            <w:top w:val="none" w:sz="0" w:space="0" w:color="auto"/>
            <w:left w:val="none" w:sz="0" w:space="0" w:color="auto"/>
            <w:bottom w:val="none" w:sz="0" w:space="0" w:color="auto"/>
            <w:right w:val="none" w:sz="0" w:space="0" w:color="auto"/>
          </w:divBdr>
        </w:div>
        <w:div w:id="805393952">
          <w:marLeft w:val="0"/>
          <w:marRight w:val="0"/>
          <w:marTop w:val="120"/>
          <w:marBottom w:val="0"/>
          <w:divBdr>
            <w:top w:val="none" w:sz="0" w:space="0" w:color="auto"/>
            <w:left w:val="none" w:sz="0" w:space="0" w:color="auto"/>
            <w:bottom w:val="none" w:sz="0" w:space="0" w:color="auto"/>
            <w:right w:val="none" w:sz="0" w:space="0" w:color="auto"/>
          </w:divBdr>
        </w:div>
        <w:div w:id="452477318">
          <w:marLeft w:val="0"/>
          <w:marRight w:val="0"/>
          <w:marTop w:val="120"/>
          <w:marBottom w:val="0"/>
          <w:divBdr>
            <w:top w:val="none" w:sz="0" w:space="0" w:color="auto"/>
            <w:left w:val="none" w:sz="0" w:space="0" w:color="auto"/>
            <w:bottom w:val="none" w:sz="0" w:space="0" w:color="auto"/>
            <w:right w:val="none" w:sz="0" w:space="0" w:color="auto"/>
          </w:divBdr>
        </w:div>
        <w:div w:id="1605310340">
          <w:marLeft w:val="0"/>
          <w:marRight w:val="0"/>
          <w:marTop w:val="120"/>
          <w:marBottom w:val="0"/>
          <w:divBdr>
            <w:top w:val="none" w:sz="0" w:space="0" w:color="auto"/>
            <w:left w:val="none" w:sz="0" w:space="0" w:color="auto"/>
            <w:bottom w:val="none" w:sz="0" w:space="0" w:color="auto"/>
            <w:right w:val="none" w:sz="0" w:space="0" w:color="auto"/>
          </w:divBdr>
        </w:div>
        <w:div w:id="531236542">
          <w:marLeft w:val="0"/>
          <w:marRight w:val="0"/>
          <w:marTop w:val="120"/>
          <w:marBottom w:val="0"/>
          <w:divBdr>
            <w:top w:val="none" w:sz="0" w:space="0" w:color="auto"/>
            <w:left w:val="none" w:sz="0" w:space="0" w:color="auto"/>
            <w:bottom w:val="none" w:sz="0" w:space="0" w:color="auto"/>
            <w:right w:val="none" w:sz="0" w:space="0" w:color="auto"/>
          </w:divBdr>
        </w:div>
        <w:div w:id="501627287">
          <w:marLeft w:val="0"/>
          <w:marRight w:val="0"/>
          <w:marTop w:val="120"/>
          <w:marBottom w:val="0"/>
          <w:divBdr>
            <w:top w:val="none" w:sz="0" w:space="0" w:color="auto"/>
            <w:left w:val="none" w:sz="0" w:space="0" w:color="auto"/>
            <w:bottom w:val="none" w:sz="0" w:space="0" w:color="auto"/>
            <w:right w:val="none" w:sz="0" w:space="0" w:color="auto"/>
          </w:divBdr>
        </w:div>
        <w:div w:id="2027055696">
          <w:marLeft w:val="0"/>
          <w:marRight w:val="0"/>
          <w:marTop w:val="120"/>
          <w:marBottom w:val="0"/>
          <w:divBdr>
            <w:top w:val="none" w:sz="0" w:space="0" w:color="auto"/>
            <w:left w:val="none" w:sz="0" w:space="0" w:color="auto"/>
            <w:bottom w:val="none" w:sz="0" w:space="0" w:color="auto"/>
            <w:right w:val="none" w:sz="0" w:space="0" w:color="auto"/>
          </w:divBdr>
        </w:div>
        <w:div w:id="543098952">
          <w:marLeft w:val="0"/>
          <w:marRight w:val="0"/>
          <w:marTop w:val="120"/>
          <w:marBottom w:val="0"/>
          <w:divBdr>
            <w:top w:val="none" w:sz="0" w:space="0" w:color="auto"/>
            <w:left w:val="none" w:sz="0" w:space="0" w:color="auto"/>
            <w:bottom w:val="none" w:sz="0" w:space="0" w:color="auto"/>
            <w:right w:val="none" w:sz="0" w:space="0" w:color="auto"/>
          </w:divBdr>
        </w:div>
        <w:div w:id="1176965864">
          <w:marLeft w:val="0"/>
          <w:marRight w:val="0"/>
          <w:marTop w:val="120"/>
          <w:marBottom w:val="0"/>
          <w:divBdr>
            <w:top w:val="none" w:sz="0" w:space="0" w:color="auto"/>
            <w:left w:val="none" w:sz="0" w:space="0" w:color="auto"/>
            <w:bottom w:val="none" w:sz="0" w:space="0" w:color="auto"/>
            <w:right w:val="none" w:sz="0" w:space="0" w:color="auto"/>
          </w:divBdr>
        </w:div>
        <w:div w:id="1300502674">
          <w:marLeft w:val="0"/>
          <w:marRight w:val="0"/>
          <w:marTop w:val="120"/>
          <w:marBottom w:val="0"/>
          <w:divBdr>
            <w:top w:val="none" w:sz="0" w:space="0" w:color="auto"/>
            <w:left w:val="none" w:sz="0" w:space="0" w:color="auto"/>
            <w:bottom w:val="none" w:sz="0" w:space="0" w:color="auto"/>
            <w:right w:val="none" w:sz="0" w:space="0" w:color="auto"/>
          </w:divBdr>
        </w:div>
        <w:div w:id="359474978">
          <w:marLeft w:val="0"/>
          <w:marRight w:val="0"/>
          <w:marTop w:val="120"/>
          <w:marBottom w:val="0"/>
          <w:divBdr>
            <w:top w:val="none" w:sz="0" w:space="0" w:color="auto"/>
            <w:left w:val="none" w:sz="0" w:space="0" w:color="auto"/>
            <w:bottom w:val="none" w:sz="0" w:space="0" w:color="auto"/>
            <w:right w:val="none" w:sz="0" w:space="0" w:color="auto"/>
          </w:divBdr>
        </w:div>
        <w:div w:id="1557668421">
          <w:marLeft w:val="0"/>
          <w:marRight w:val="0"/>
          <w:marTop w:val="120"/>
          <w:marBottom w:val="0"/>
          <w:divBdr>
            <w:top w:val="none" w:sz="0" w:space="0" w:color="auto"/>
            <w:left w:val="none" w:sz="0" w:space="0" w:color="auto"/>
            <w:bottom w:val="none" w:sz="0" w:space="0" w:color="auto"/>
            <w:right w:val="none" w:sz="0" w:space="0" w:color="auto"/>
          </w:divBdr>
        </w:div>
        <w:div w:id="988560868">
          <w:marLeft w:val="0"/>
          <w:marRight w:val="0"/>
          <w:marTop w:val="120"/>
          <w:marBottom w:val="0"/>
          <w:divBdr>
            <w:top w:val="none" w:sz="0" w:space="0" w:color="auto"/>
            <w:left w:val="none" w:sz="0" w:space="0" w:color="auto"/>
            <w:bottom w:val="none" w:sz="0" w:space="0" w:color="auto"/>
            <w:right w:val="none" w:sz="0" w:space="0" w:color="auto"/>
          </w:divBdr>
        </w:div>
        <w:div w:id="1792624432">
          <w:marLeft w:val="0"/>
          <w:marRight w:val="0"/>
          <w:marTop w:val="120"/>
          <w:marBottom w:val="0"/>
          <w:divBdr>
            <w:top w:val="none" w:sz="0" w:space="0" w:color="auto"/>
            <w:left w:val="none" w:sz="0" w:space="0" w:color="auto"/>
            <w:bottom w:val="none" w:sz="0" w:space="0" w:color="auto"/>
            <w:right w:val="none" w:sz="0" w:space="0" w:color="auto"/>
          </w:divBdr>
        </w:div>
        <w:div w:id="176316726">
          <w:marLeft w:val="0"/>
          <w:marRight w:val="0"/>
          <w:marTop w:val="120"/>
          <w:marBottom w:val="0"/>
          <w:divBdr>
            <w:top w:val="none" w:sz="0" w:space="0" w:color="auto"/>
            <w:left w:val="none" w:sz="0" w:space="0" w:color="auto"/>
            <w:bottom w:val="none" w:sz="0" w:space="0" w:color="auto"/>
            <w:right w:val="none" w:sz="0" w:space="0" w:color="auto"/>
          </w:divBdr>
        </w:div>
        <w:div w:id="2036686018">
          <w:marLeft w:val="0"/>
          <w:marRight w:val="0"/>
          <w:marTop w:val="120"/>
          <w:marBottom w:val="0"/>
          <w:divBdr>
            <w:top w:val="none" w:sz="0" w:space="0" w:color="auto"/>
            <w:left w:val="none" w:sz="0" w:space="0" w:color="auto"/>
            <w:bottom w:val="none" w:sz="0" w:space="0" w:color="auto"/>
            <w:right w:val="none" w:sz="0" w:space="0" w:color="auto"/>
          </w:divBdr>
        </w:div>
        <w:div w:id="263656053">
          <w:marLeft w:val="0"/>
          <w:marRight w:val="0"/>
          <w:marTop w:val="120"/>
          <w:marBottom w:val="0"/>
          <w:divBdr>
            <w:top w:val="none" w:sz="0" w:space="0" w:color="auto"/>
            <w:left w:val="none" w:sz="0" w:space="0" w:color="auto"/>
            <w:bottom w:val="none" w:sz="0" w:space="0" w:color="auto"/>
            <w:right w:val="none" w:sz="0" w:space="0" w:color="auto"/>
          </w:divBdr>
        </w:div>
        <w:div w:id="594822722">
          <w:marLeft w:val="0"/>
          <w:marRight w:val="0"/>
          <w:marTop w:val="120"/>
          <w:marBottom w:val="0"/>
          <w:divBdr>
            <w:top w:val="none" w:sz="0" w:space="0" w:color="auto"/>
            <w:left w:val="none" w:sz="0" w:space="0" w:color="auto"/>
            <w:bottom w:val="none" w:sz="0" w:space="0" w:color="auto"/>
            <w:right w:val="none" w:sz="0" w:space="0" w:color="auto"/>
          </w:divBdr>
        </w:div>
        <w:div w:id="2134060305">
          <w:marLeft w:val="0"/>
          <w:marRight w:val="0"/>
          <w:marTop w:val="120"/>
          <w:marBottom w:val="0"/>
          <w:divBdr>
            <w:top w:val="none" w:sz="0" w:space="0" w:color="auto"/>
            <w:left w:val="none" w:sz="0" w:space="0" w:color="auto"/>
            <w:bottom w:val="none" w:sz="0" w:space="0" w:color="auto"/>
            <w:right w:val="none" w:sz="0" w:space="0" w:color="auto"/>
          </w:divBdr>
        </w:div>
        <w:div w:id="2107070664">
          <w:marLeft w:val="0"/>
          <w:marRight w:val="0"/>
          <w:marTop w:val="120"/>
          <w:marBottom w:val="0"/>
          <w:divBdr>
            <w:top w:val="none" w:sz="0" w:space="0" w:color="auto"/>
            <w:left w:val="none" w:sz="0" w:space="0" w:color="auto"/>
            <w:bottom w:val="none" w:sz="0" w:space="0" w:color="auto"/>
            <w:right w:val="none" w:sz="0" w:space="0" w:color="auto"/>
          </w:divBdr>
        </w:div>
        <w:div w:id="84308412">
          <w:marLeft w:val="0"/>
          <w:marRight w:val="0"/>
          <w:marTop w:val="120"/>
          <w:marBottom w:val="0"/>
          <w:divBdr>
            <w:top w:val="none" w:sz="0" w:space="0" w:color="auto"/>
            <w:left w:val="none" w:sz="0" w:space="0" w:color="auto"/>
            <w:bottom w:val="none" w:sz="0" w:space="0" w:color="auto"/>
            <w:right w:val="none" w:sz="0" w:space="0" w:color="auto"/>
          </w:divBdr>
        </w:div>
        <w:div w:id="1655377014">
          <w:marLeft w:val="0"/>
          <w:marRight w:val="0"/>
          <w:marTop w:val="120"/>
          <w:marBottom w:val="0"/>
          <w:divBdr>
            <w:top w:val="none" w:sz="0" w:space="0" w:color="auto"/>
            <w:left w:val="none" w:sz="0" w:space="0" w:color="auto"/>
            <w:bottom w:val="none" w:sz="0" w:space="0" w:color="auto"/>
            <w:right w:val="none" w:sz="0" w:space="0" w:color="auto"/>
          </w:divBdr>
        </w:div>
        <w:div w:id="235164210">
          <w:marLeft w:val="0"/>
          <w:marRight w:val="0"/>
          <w:marTop w:val="120"/>
          <w:marBottom w:val="0"/>
          <w:divBdr>
            <w:top w:val="none" w:sz="0" w:space="0" w:color="auto"/>
            <w:left w:val="none" w:sz="0" w:space="0" w:color="auto"/>
            <w:bottom w:val="none" w:sz="0" w:space="0" w:color="auto"/>
            <w:right w:val="none" w:sz="0" w:space="0" w:color="auto"/>
          </w:divBdr>
        </w:div>
        <w:div w:id="1990861536">
          <w:marLeft w:val="0"/>
          <w:marRight w:val="0"/>
          <w:marTop w:val="120"/>
          <w:marBottom w:val="0"/>
          <w:divBdr>
            <w:top w:val="none" w:sz="0" w:space="0" w:color="auto"/>
            <w:left w:val="none" w:sz="0" w:space="0" w:color="auto"/>
            <w:bottom w:val="none" w:sz="0" w:space="0" w:color="auto"/>
            <w:right w:val="none" w:sz="0" w:space="0" w:color="auto"/>
          </w:divBdr>
        </w:div>
        <w:div w:id="1833521050">
          <w:marLeft w:val="0"/>
          <w:marRight w:val="0"/>
          <w:marTop w:val="120"/>
          <w:marBottom w:val="0"/>
          <w:divBdr>
            <w:top w:val="none" w:sz="0" w:space="0" w:color="auto"/>
            <w:left w:val="none" w:sz="0" w:space="0" w:color="auto"/>
            <w:bottom w:val="none" w:sz="0" w:space="0" w:color="auto"/>
            <w:right w:val="none" w:sz="0" w:space="0" w:color="auto"/>
          </w:divBdr>
        </w:div>
        <w:div w:id="1922519820">
          <w:marLeft w:val="0"/>
          <w:marRight w:val="0"/>
          <w:marTop w:val="120"/>
          <w:marBottom w:val="0"/>
          <w:divBdr>
            <w:top w:val="none" w:sz="0" w:space="0" w:color="auto"/>
            <w:left w:val="none" w:sz="0" w:space="0" w:color="auto"/>
            <w:bottom w:val="none" w:sz="0" w:space="0" w:color="auto"/>
            <w:right w:val="none" w:sz="0" w:space="0" w:color="auto"/>
          </w:divBdr>
        </w:div>
        <w:div w:id="598176470">
          <w:marLeft w:val="0"/>
          <w:marRight w:val="0"/>
          <w:marTop w:val="120"/>
          <w:marBottom w:val="0"/>
          <w:divBdr>
            <w:top w:val="none" w:sz="0" w:space="0" w:color="auto"/>
            <w:left w:val="none" w:sz="0" w:space="0" w:color="auto"/>
            <w:bottom w:val="none" w:sz="0" w:space="0" w:color="auto"/>
            <w:right w:val="none" w:sz="0" w:space="0" w:color="auto"/>
          </w:divBdr>
        </w:div>
        <w:div w:id="366491720">
          <w:marLeft w:val="0"/>
          <w:marRight w:val="0"/>
          <w:marTop w:val="120"/>
          <w:marBottom w:val="0"/>
          <w:divBdr>
            <w:top w:val="none" w:sz="0" w:space="0" w:color="auto"/>
            <w:left w:val="none" w:sz="0" w:space="0" w:color="auto"/>
            <w:bottom w:val="none" w:sz="0" w:space="0" w:color="auto"/>
            <w:right w:val="none" w:sz="0" w:space="0" w:color="auto"/>
          </w:divBdr>
        </w:div>
        <w:div w:id="988902667">
          <w:marLeft w:val="0"/>
          <w:marRight w:val="0"/>
          <w:marTop w:val="120"/>
          <w:marBottom w:val="0"/>
          <w:divBdr>
            <w:top w:val="none" w:sz="0" w:space="0" w:color="auto"/>
            <w:left w:val="none" w:sz="0" w:space="0" w:color="auto"/>
            <w:bottom w:val="none" w:sz="0" w:space="0" w:color="auto"/>
            <w:right w:val="none" w:sz="0" w:space="0" w:color="auto"/>
          </w:divBdr>
        </w:div>
        <w:div w:id="1208254265">
          <w:marLeft w:val="0"/>
          <w:marRight w:val="0"/>
          <w:marTop w:val="120"/>
          <w:marBottom w:val="0"/>
          <w:divBdr>
            <w:top w:val="none" w:sz="0" w:space="0" w:color="auto"/>
            <w:left w:val="none" w:sz="0" w:space="0" w:color="auto"/>
            <w:bottom w:val="none" w:sz="0" w:space="0" w:color="auto"/>
            <w:right w:val="none" w:sz="0" w:space="0" w:color="auto"/>
          </w:divBdr>
        </w:div>
        <w:div w:id="1771199040">
          <w:marLeft w:val="0"/>
          <w:marRight w:val="0"/>
          <w:marTop w:val="120"/>
          <w:marBottom w:val="0"/>
          <w:divBdr>
            <w:top w:val="none" w:sz="0" w:space="0" w:color="auto"/>
            <w:left w:val="none" w:sz="0" w:space="0" w:color="auto"/>
            <w:bottom w:val="none" w:sz="0" w:space="0" w:color="auto"/>
            <w:right w:val="none" w:sz="0" w:space="0" w:color="auto"/>
          </w:divBdr>
        </w:div>
        <w:div w:id="1879733426">
          <w:marLeft w:val="0"/>
          <w:marRight w:val="0"/>
          <w:marTop w:val="120"/>
          <w:marBottom w:val="0"/>
          <w:divBdr>
            <w:top w:val="none" w:sz="0" w:space="0" w:color="auto"/>
            <w:left w:val="none" w:sz="0" w:space="0" w:color="auto"/>
            <w:bottom w:val="none" w:sz="0" w:space="0" w:color="auto"/>
            <w:right w:val="none" w:sz="0" w:space="0" w:color="auto"/>
          </w:divBdr>
        </w:div>
        <w:div w:id="1956251667">
          <w:marLeft w:val="0"/>
          <w:marRight w:val="0"/>
          <w:marTop w:val="120"/>
          <w:marBottom w:val="0"/>
          <w:divBdr>
            <w:top w:val="none" w:sz="0" w:space="0" w:color="auto"/>
            <w:left w:val="none" w:sz="0" w:space="0" w:color="auto"/>
            <w:bottom w:val="none" w:sz="0" w:space="0" w:color="auto"/>
            <w:right w:val="none" w:sz="0" w:space="0" w:color="auto"/>
          </w:divBdr>
        </w:div>
        <w:div w:id="1115251832">
          <w:marLeft w:val="0"/>
          <w:marRight w:val="0"/>
          <w:marTop w:val="120"/>
          <w:marBottom w:val="0"/>
          <w:divBdr>
            <w:top w:val="none" w:sz="0" w:space="0" w:color="auto"/>
            <w:left w:val="none" w:sz="0" w:space="0" w:color="auto"/>
            <w:bottom w:val="none" w:sz="0" w:space="0" w:color="auto"/>
            <w:right w:val="none" w:sz="0" w:space="0" w:color="auto"/>
          </w:divBdr>
        </w:div>
        <w:div w:id="1779518207">
          <w:marLeft w:val="0"/>
          <w:marRight w:val="0"/>
          <w:marTop w:val="120"/>
          <w:marBottom w:val="0"/>
          <w:divBdr>
            <w:top w:val="none" w:sz="0" w:space="0" w:color="auto"/>
            <w:left w:val="none" w:sz="0" w:space="0" w:color="auto"/>
            <w:bottom w:val="none" w:sz="0" w:space="0" w:color="auto"/>
            <w:right w:val="none" w:sz="0" w:space="0" w:color="auto"/>
          </w:divBdr>
        </w:div>
        <w:div w:id="893463158">
          <w:marLeft w:val="0"/>
          <w:marRight w:val="0"/>
          <w:marTop w:val="120"/>
          <w:marBottom w:val="0"/>
          <w:divBdr>
            <w:top w:val="none" w:sz="0" w:space="0" w:color="auto"/>
            <w:left w:val="none" w:sz="0" w:space="0" w:color="auto"/>
            <w:bottom w:val="none" w:sz="0" w:space="0" w:color="auto"/>
            <w:right w:val="none" w:sz="0" w:space="0" w:color="auto"/>
          </w:divBdr>
        </w:div>
        <w:div w:id="189032201">
          <w:marLeft w:val="0"/>
          <w:marRight w:val="0"/>
          <w:marTop w:val="120"/>
          <w:marBottom w:val="0"/>
          <w:divBdr>
            <w:top w:val="none" w:sz="0" w:space="0" w:color="auto"/>
            <w:left w:val="none" w:sz="0" w:space="0" w:color="auto"/>
            <w:bottom w:val="none" w:sz="0" w:space="0" w:color="auto"/>
            <w:right w:val="none" w:sz="0" w:space="0" w:color="auto"/>
          </w:divBdr>
        </w:div>
        <w:div w:id="1973511161">
          <w:marLeft w:val="0"/>
          <w:marRight w:val="0"/>
          <w:marTop w:val="120"/>
          <w:marBottom w:val="0"/>
          <w:divBdr>
            <w:top w:val="none" w:sz="0" w:space="0" w:color="auto"/>
            <w:left w:val="none" w:sz="0" w:space="0" w:color="auto"/>
            <w:bottom w:val="none" w:sz="0" w:space="0" w:color="auto"/>
            <w:right w:val="none" w:sz="0" w:space="0" w:color="auto"/>
          </w:divBdr>
        </w:div>
        <w:div w:id="1928998570">
          <w:marLeft w:val="0"/>
          <w:marRight w:val="0"/>
          <w:marTop w:val="120"/>
          <w:marBottom w:val="0"/>
          <w:divBdr>
            <w:top w:val="none" w:sz="0" w:space="0" w:color="auto"/>
            <w:left w:val="none" w:sz="0" w:space="0" w:color="auto"/>
            <w:bottom w:val="none" w:sz="0" w:space="0" w:color="auto"/>
            <w:right w:val="none" w:sz="0" w:space="0" w:color="auto"/>
          </w:divBdr>
        </w:div>
        <w:div w:id="1275215846">
          <w:marLeft w:val="0"/>
          <w:marRight w:val="0"/>
          <w:marTop w:val="120"/>
          <w:marBottom w:val="0"/>
          <w:divBdr>
            <w:top w:val="none" w:sz="0" w:space="0" w:color="auto"/>
            <w:left w:val="none" w:sz="0" w:space="0" w:color="auto"/>
            <w:bottom w:val="none" w:sz="0" w:space="0" w:color="auto"/>
            <w:right w:val="none" w:sz="0" w:space="0" w:color="auto"/>
          </w:divBdr>
        </w:div>
        <w:div w:id="1990669644">
          <w:marLeft w:val="0"/>
          <w:marRight w:val="0"/>
          <w:marTop w:val="120"/>
          <w:marBottom w:val="0"/>
          <w:divBdr>
            <w:top w:val="none" w:sz="0" w:space="0" w:color="auto"/>
            <w:left w:val="none" w:sz="0" w:space="0" w:color="auto"/>
            <w:bottom w:val="none" w:sz="0" w:space="0" w:color="auto"/>
            <w:right w:val="none" w:sz="0" w:space="0" w:color="auto"/>
          </w:divBdr>
        </w:div>
        <w:div w:id="1316111032">
          <w:marLeft w:val="0"/>
          <w:marRight w:val="0"/>
          <w:marTop w:val="120"/>
          <w:marBottom w:val="0"/>
          <w:divBdr>
            <w:top w:val="none" w:sz="0" w:space="0" w:color="auto"/>
            <w:left w:val="none" w:sz="0" w:space="0" w:color="auto"/>
            <w:bottom w:val="none" w:sz="0" w:space="0" w:color="auto"/>
            <w:right w:val="none" w:sz="0" w:space="0" w:color="auto"/>
          </w:divBdr>
        </w:div>
        <w:div w:id="997273104">
          <w:marLeft w:val="0"/>
          <w:marRight w:val="0"/>
          <w:marTop w:val="120"/>
          <w:marBottom w:val="0"/>
          <w:divBdr>
            <w:top w:val="none" w:sz="0" w:space="0" w:color="auto"/>
            <w:left w:val="none" w:sz="0" w:space="0" w:color="auto"/>
            <w:bottom w:val="none" w:sz="0" w:space="0" w:color="auto"/>
            <w:right w:val="none" w:sz="0" w:space="0" w:color="auto"/>
          </w:divBdr>
        </w:div>
        <w:div w:id="662708242">
          <w:marLeft w:val="0"/>
          <w:marRight w:val="0"/>
          <w:marTop w:val="120"/>
          <w:marBottom w:val="0"/>
          <w:divBdr>
            <w:top w:val="none" w:sz="0" w:space="0" w:color="auto"/>
            <w:left w:val="none" w:sz="0" w:space="0" w:color="auto"/>
            <w:bottom w:val="none" w:sz="0" w:space="0" w:color="auto"/>
            <w:right w:val="none" w:sz="0" w:space="0" w:color="auto"/>
          </w:divBdr>
        </w:div>
        <w:div w:id="1835023038">
          <w:marLeft w:val="0"/>
          <w:marRight w:val="0"/>
          <w:marTop w:val="120"/>
          <w:marBottom w:val="0"/>
          <w:divBdr>
            <w:top w:val="none" w:sz="0" w:space="0" w:color="auto"/>
            <w:left w:val="none" w:sz="0" w:space="0" w:color="auto"/>
            <w:bottom w:val="none" w:sz="0" w:space="0" w:color="auto"/>
            <w:right w:val="none" w:sz="0" w:space="0" w:color="auto"/>
          </w:divBdr>
        </w:div>
        <w:div w:id="433598604">
          <w:marLeft w:val="0"/>
          <w:marRight w:val="0"/>
          <w:marTop w:val="120"/>
          <w:marBottom w:val="0"/>
          <w:divBdr>
            <w:top w:val="none" w:sz="0" w:space="0" w:color="auto"/>
            <w:left w:val="none" w:sz="0" w:space="0" w:color="auto"/>
            <w:bottom w:val="none" w:sz="0" w:space="0" w:color="auto"/>
            <w:right w:val="none" w:sz="0" w:space="0" w:color="auto"/>
          </w:divBdr>
        </w:div>
        <w:div w:id="2036342603">
          <w:marLeft w:val="0"/>
          <w:marRight w:val="0"/>
          <w:marTop w:val="120"/>
          <w:marBottom w:val="0"/>
          <w:divBdr>
            <w:top w:val="none" w:sz="0" w:space="0" w:color="auto"/>
            <w:left w:val="none" w:sz="0" w:space="0" w:color="auto"/>
            <w:bottom w:val="none" w:sz="0" w:space="0" w:color="auto"/>
            <w:right w:val="none" w:sz="0" w:space="0" w:color="auto"/>
          </w:divBdr>
        </w:div>
        <w:div w:id="191380782">
          <w:marLeft w:val="0"/>
          <w:marRight w:val="0"/>
          <w:marTop w:val="120"/>
          <w:marBottom w:val="0"/>
          <w:divBdr>
            <w:top w:val="none" w:sz="0" w:space="0" w:color="auto"/>
            <w:left w:val="none" w:sz="0" w:space="0" w:color="auto"/>
            <w:bottom w:val="none" w:sz="0" w:space="0" w:color="auto"/>
            <w:right w:val="none" w:sz="0" w:space="0" w:color="auto"/>
          </w:divBdr>
        </w:div>
        <w:div w:id="916326536">
          <w:marLeft w:val="0"/>
          <w:marRight w:val="0"/>
          <w:marTop w:val="120"/>
          <w:marBottom w:val="0"/>
          <w:divBdr>
            <w:top w:val="none" w:sz="0" w:space="0" w:color="auto"/>
            <w:left w:val="none" w:sz="0" w:space="0" w:color="auto"/>
            <w:bottom w:val="none" w:sz="0" w:space="0" w:color="auto"/>
            <w:right w:val="none" w:sz="0" w:space="0" w:color="auto"/>
          </w:divBdr>
        </w:div>
        <w:div w:id="731201023">
          <w:marLeft w:val="0"/>
          <w:marRight w:val="0"/>
          <w:marTop w:val="0"/>
          <w:marBottom w:val="192"/>
          <w:divBdr>
            <w:top w:val="none" w:sz="0" w:space="0" w:color="auto"/>
            <w:left w:val="none" w:sz="0" w:space="0" w:color="auto"/>
            <w:bottom w:val="none" w:sz="0" w:space="0" w:color="auto"/>
            <w:right w:val="none" w:sz="0" w:space="0" w:color="auto"/>
          </w:divBdr>
          <w:divsChild>
            <w:div w:id="1507788638">
              <w:marLeft w:val="0"/>
              <w:marRight w:val="0"/>
              <w:marTop w:val="120"/>
              <w:marBottom w:val="0"/>
              <w:divBdr>
                <w:top w:val="none" w:sz="0" w:space="0" w:color="auto"/>
                <w:left w:val="none" w:sz="0" w:space="0" w:color="auto"/>
                <w:bottom w:val="none" w:sz="0" w:space="0" w:color="auto"/>
                <w:right w:val="none" w:sz="0" w:space="0" w:color="auto"/>
              </w:divBdr>
            </w:div>
          </w:divsChild>
        </w:div>
        <w:div w:id="2119832576">
          <w:marLeft w:val="0"/>
          <w:marRight w:val="0"/>
          <w:marTop w:val="120"/>
          <w:marBottom w:val="96"/>
          <w:divBdr>
            <w:top w:val="none" w:sz="0" w:space="0" w:color="auto"/>
            <w:left w:val="single" w:sz="24" w:space="0" w:color="CED3F1"/>
            <w:bottom w:val="none" w:sz="0" w:space="0" w:color="auto"/>
            <w:right w:val="none" w:sz="0" w:space="0" w:color="auto"/>
          </w:divBdr>
        </w:div>
        <w:div w:id="107231655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1925622">
      <w:bodyDiv w:val="1"/>
      <w:marLeft w:val="0"/>
      <w:marRight w:val="0"/>
      <w:marTop w:val="0"/>
      <w:marBottom w:val="0"/>
      <w:divBdr>
        <w:top w:val="none" w:sz="0" w:space="0" w:color="auto"/>
        <w:left w:val="none" w:sz="0" w:space="0" w:color="auto"/>
        <w:bottom w:val="none" w:sz="0" w:space="0" w:color="auto"/>
        <w:right w:val="none" w:sz="0" w:space="0" w:color="auto"/>
      </w:divBdr>
      <w:divsChild>
        <w:div w:id="5056686">
          <w:marLeft w:val="0"/>
          <w:marRight w:val="0"/>
          <w:marTop w:val="120"/>
          <w:marBottom w:val="0"/>
          <w:divBdr>
            <w:top w:val="none" w:sz="0" w:space="0" w:color="auto"/>
            <w:left w:val="none" w:sz="0" w:space="0" w:color="auto"/>
            <w:bottom w:val="none" w:sz="0" w:space="0" w:color="auto"/>
            <w:right w:val="none" w:sz="0" w:space="0" w:color="auto"/>
          </w:divBdr>
        </w:div>
        <w:div w:id="693458524">
          <w:marLeft w:val="0"/>
          <w:marRight w:val="0"/>
          <w:marTop w:val="120"/>
          <w:marBottom w:val="0"/>
          <w:divBdr>
            <w:top w:val="none" w:sz="0" w:space="0" w:color="auto"/>
            <w:left w:val="none" w:sz="0" w:space="0" w:color="auto"/>
            <w:bottom w:val="none" w:sz="0" w:space="0" w:color="auto"/>
            <w:right w:val="none" w:sz="0" w:space="0" w:color="auto"/>
          </w:divBdr>
        </w:div>
        <w:div w:id="703482142">
          <w:marLeft w:val="0"/>
          <w:marRight w:val="0"/>
          <w:marTop w:val="120"/>
          <w:marBottom w:val="0"/>
          <w:divBdr>
            <w:top w:val="none" w:sz="0" w:space="0" w:color="auto"/>
            <w:left w:val="none" w:sz="0" w:space="0" w:color="auto"/>
            <w:bottom w:val="none" w:sz="0" w:space="0" w:color="auto"/>
            <w:right w:val="none" w:sz="0" w:space="0" w:color="auto"/>
          </w:divBdr>
        </w:div>
        <w:div w:id="317075222">
          <w:marLeft w:val="0"/>
          <w:marRight w:val="0"/>
          <w:marTop w:val="120"/>
          <w:marBottom w:val="0"/>
          <w:divBdr>
            <w:top w:val="none" w:sz="0" w:space="0" w:color="auto"/>
            <w:left w:val="none" w:sz="0" w:space="0" w:color="auto"/>
            <w:bottom w:val="none" w:sz="0" w:space="0" w:color="auto"/>
            <w:right w:val="none" w:sz="0" w:space="0" w:color="auto"/>
          </w:divBdr>
        </w:div>
        <w:div w:id="1791388211">
          <w:marLeft w:val="0"/>
          <w:marRight w:val="0"/>
          <w:marTop w:val="120"/>
          <w:marBottom w:val="0"/>
          <w:divBdr>
            <w:top w:val="none" w:sz="0" w:space="0" w:color="auto"/>
            <w:left w:val="none" w:sz="0" w:space="0" w:color="auto"/>
            <w:bottom w:val="none" w:sz="0" w:space="0" w:color="auto"/>
            <w:right w:val="none" w:sz="0" w:space="0" w:color="auto"/>
          </w:divBdr>
        </w:div>
        <w:div w:id="1041633229">
          <w:marLeft w:val="0"/>
          <w:marRight w:val="0"/>
          <w:marTop w:val="120"/>
          <w:marBottom w:val="0"/>
          <w:divBdr>
            <w:top w:val="none" w:sz="0" w:space="0" w:color="auto"/>
            <w:left w:val="none" w:sz="0" w:space="0" w:color="auto"/>
            <w:bottom w:val="none" w:sz="0" w:space="0" w:color="auto"/>
            <w:right w:val="none" w:sz="0" w:space="0" w:color="auto"/>
          </w:divBdr>
        </w:div>
        <w:div w:id="918632939">
          <w:marLeft w:val="0"/>
          <w:marRight w:val="0"/>
          <w:marTop w:val="120"/>
          <w:marBottom w:val="0"/>
          <w:divBdr>
            <w:top w:val="none" w:sz="0" w:space="0" w:color="auto"/>
            <w:left w:val="none" w:sz="0" w:space="0" w:color="auto"/>
            <w:bottom w:val="none" w:sz="0" w:space="0" w:color="auto"/>
            <w:right w:val="none" w:sz="0" w:space="0" w:color="auto"/>
          </w:divBdr>
        </w:div>
        <w:div w:id="2125345855">
          <w:marLeft w:val="0"/>
          <w:marRight w:val="0"/>
          <w:marTop w:val="120"/>
          <w:marBottom w:val="0"/>
          <w:divBdr>
            <w:top w:val="none" w:sz="0" w:space="0" w:color="auto"/>
            <w:left w:val="none" w:sz="0" w:space="0" w:color="auto"/>
            <w:bottom w:val="none" w:sz="0" w:space="0" w:color="auto"/>
            <w:right w:val="none" w:sz="0" w:space="0" w:color="auto"/>
          </w:divBdr>
        </w:div>
        <w:div w:id="1563713527">
          <w:marLeft w:val="0"/>
          <w:marRight w:val="0"/>
          <w:marTop w:val="120"/>
          <w:marBottom w:val="0"/>
          <w:divBdr>
            <w:top w:val="none" w:sz="0" w:space="0" w:color="auto"/>
            <w:left w:val="none" w:sz="0" w:space="0" w:color="auto"/>
            <w:bottom w:val="none" w:sz="0" w:space="0" w:color="auto"/>
            <w:right w:val="none" w:sz="0" w:space="0" w:color="auto"/>
          </w:divBdr>
        </w:div>
        <w:div w:id="214976860">
          <w:marLeft w:val="0"/>
          <w:marRight w:val="0"/>
          <w:marTop w:val="0"/>
          <w:marBottom w:val="192"/>
          <w:divBdr>
            <w:top w:val="none" w:sz="0" w:space="0" w:color="auto"/>
            <w:left w:val="none" w:sz="0" w:space="0" w:color="auto"/>
            <w:bottom w:val="none" w:sz="0" w:space="0" w:color="auto"/>
            <w:right w:val="none" w:sz="0" w:space="0" w:color="auto"/>
          </w:divBdr>
          <w:divsChild>
            <w:div w:id="425659937">
              <w:marLeft w:val="0"/>
              <w:marRight w:val="0"/>
              <w:marTop w:val="120"/>
              <w:marBottom w:val="0"/>
              <w:divBdr>
                <w:top w:val="none" w:sz="0" w:space="0" w:color="auto"/>
                <w:left w:val="none" w:sz="0" w:space="0" w:color="auto"/>
                <w:bottom w:val="none" w:sz="0" w:space="0" w:color="auto"/>
                <w:right w:val="none" w:sz="0" w:space="0" w:color="auto"/>
              </w:divBdr>
            </w:div>
          </w:divsChild>
        </w:div>
        <w:div w:id="1629821872">
          <w:marLeft w:val="0"/>
          <w:marRight w:val="0"/>
          <w:marTop w:val="120"/>
          <w:marBottom w:val="96"/>
          <w:divBdr>
            <w:top w:val="none" w:sz="0" w:space="0" w:color="auto"/>
            <w:left w:val="single" w:sz="24" w:space="0" w:color="CED3F1"/>
            <w:bottom w:val="none" w:sz="0" w:space="0" w:color="auto"/>
            <w:right w:val="none" w:sz="0" w:space="0" w:color="auto"/>
          </w:divBdr>
        </w:div>
        <w:div w:id="1020283078">
          <w:marLeft w:val="0"/>
          <w:marRight w:val="0"/>
          <w:marTop w:val="120"/>
          <w:marBottom w:val="0"/>
          <w:divBdr>
            <w:top w:val="none" w:sz="0" w:space="0" w:color="auto"/>
            <w:left w:val="none" w:sz="0" w:space="0" w:color="auto"/>
            <w:bottom w:val="none" w:sz="0" w:space="0" w:color="auto"/>
            <w:right w:val="none" w:sz="0" w:space="0" w:color="auto"/>
          </w:divBdr>
        </w:div>
        <w:div w:id="9449523">
          <w:marLeft w:val="0"/>
          <w:marRight w:val="0"/>
          <w:marTop w:val="120"/>
          <w:marBottom w:val="0"/>
          <w:divBdr>
            <w:top w:val="none" w:sz="0" w:space="0" w:color="auto"/>
            <w:left w:val="none" w:sz="0" w:space="0" w:color="auto"/>
            <w:bottom w:val="none" w:sz="0" w:space="0" w:color="auto"/>
            <w:right w:val="none" w:sz="0" w:space="0" w:color="auto"/>
          </w:divBdr>
        </w:div>
        <w:div w:id="875657737">
          <w:marLeft w:val="0"/>
          <w:marRight w:val="0"/>
          <w:marTop w:val="120"/>
          <w:marBottom w:val="0"/>
          <w:divBdr>
            <w:top w:val="none" w:sz="0" w:space="0" w:color="auto"/>
            <w:left w:val="none" w:sz="0" w:space="0" w:color="auto"/>
            <w:bottom w:val="none" w:sz="0" w:space="0" w:color="auto"/>
            <w:right w:val="none" w:sz="0" w:space="0" w:color="auto"/>
          </w:divBdr>
        </w:div>
        <w:div w:id="1613707722">
          <w:marLeft w:val="0"/>
          <w:marRight w:val="0"/>
          <w:marTop w:val="120"/>
          <w:marBottom w:val="0"/>
          <w:divBdr>
            <w:top w:val="none" w:sz="0" w:space="0" w:color="auto"/>
            <w:left w:val="none" w:sz="0" w:space="0" w:color="auto"/>
            <w:bottom w:val="none" w:sz="0" w:space="0" w:color="auto"/>
            <w:right w:val="none" w:sz="0" w:space="0" w:color="auto"/>
          </w:divBdr>
        </w:div>
        <w:div w:id="543906589">
          <w:marLeft w:val="0"/>
          <w:marRight w:val="0"/>
          <w:marTop w:val="120"/>
          <w:marBottom w:val="0"/>
          <w:divBdr>
            <w:top w:val="none" w:sz="0" w:space="0" w:color="auto"/>
            <w:left w:val="none" w:sz="0" w:space="0" w:color="auto"/>
            <w:bottom w:val="none" w:sz="0" w:space="0" w:color="auto"/>
            <w:right w:val="none" w:sz="0" w:space="0" w:color="auto"/>
          </w:divBdr>
        </w:div>
        <w:div w:id="169294482">
          <w:marLeft w:val="0"/>
          <w:marRight w:val="0"/>
          <w:marTop w:val="120"/>
          <w:marBottom w:val="0"/>
          <w:divBdr>
            <w:top w:val="none" w:sz="0" w:space="0" w:color="auto"/>
            <w:left w:val="none" w:sz="0" w:space="0" w:color="auto"/>
            <w:bottom w:val="none" w:sz="0" w:space="0" w:color="auto"/>
            <w:right w:val="none" w:sz="0" w:space="0" w:color="auto"/>
          </w:divBdr>
        </w:div>
        <w:div w:id="460660069">
          <w:marLeft w:val="0"/>
          <w:marRight w:val="0"/>
          <w:marTop w:val="120"/>
          <w:marBottom w:val="0"/>
          <w:divBdr>
            <w:top w:val="none" w:sz="0" w:space="0" w:color="auto"/>
            <w:left w:val="none" w:sz="0" w:space="0" w:color="auto"/>
            <w:bottom w:val="none" w:sz="0" w:space="0" w:color="auto"/>
            <w:right w:val="none" w:sz="0" w:space="0" w:color="auto"/>
          </w:divBdr>
        </w:div>
        <w:div w:id="1157502715">
          <w:marLeft w:val="0"/>
          <w:marRight w:val="0"/>
          <w:marTop w:val="120"/>
          <w:marBottom w:val="0"/>
          <w:divBdr>
            <w:top w:val="none" w:sz="0" w:space="0" w:color="auto"/>
            <w:left w:val="none" w:sz="0" w:space="0" w:color="auto"/>
            <w:bottom w:val="none" w:sz="0" w:space="0" w:color="auto"/>
            <w:right w:val="none" w:sz="0" w:space="0" w:color="auto"/>
          </w:divBdr>
        </w:div>
        <w:div w:id="735974820">
          <w:marLeft w:val="0"/>
          <w:marRight w:val="0"/>
          <w:marTop w:val="120"/>
          <w:marBottom w:val="0"/>
          <w:divBdr>
            <w:top w:val="none" w:sz="0" w:space="0" w:color="auto"/>
            <w:left w:val="none" w:sz="0" w:space="0" w:color="auto"/>
            <w:bottom w:val="none" w:sz="0" w:space="0" w:color="auto"/>
            <w:right w:val="none" w:sz="0" w:space="0" w:color="auto"/>
          </w:divBdr>
        </w:div>
        <w:div w:id="1012415448">
          <w:marLeft w:val="0"/>
          <w:marRight w:val="0"/>
          <w:marTop w:val="120"/>
          <w:marBottom w:val="0"/>
          <w:divBdr>
            <w:top w:val="none" w:sz="0" w:space="0" w:color="auto"/>
            <w:left w:val="none" w:sz="0" w:space="0" w:color="auto"/>
            <w:bottom w:val="none" w:sz="0" w:space="0" w:color="auto"/>
            <w:right w:val="none" w:sz="0" w:space="0" w:color="auto"/>
          </w:divBdr>
        </w:div>
        <w:div w:id="1798527343">
          <w:marLeft w:val="0"/>
          <w:marRight w:val="0"/>
          <w:marTop w:val="120"/>
          <w:marBottom w:val="0"/>
          <w:divBdr>
            <w:top w:val="none" w:sz="0" w:space="0" w:color="auto"/>
            <w:left w:val="none" w:sz="0" w:space="0" w:color="auto"/>
            <w:bottom w:val="none" w:sz="0" w:space="0" w:color="auto"/>
            <w:right w:val="none" w:sz="0" w:space="0" w:color="auto"/>
          </w:divBdr>
        </w:div>
        <w:div w:id="666787565">
          <w:marLeft w:val="0"/>
          <w:marRight w:val="0"/>
          <w:marTop w:val="120"/>
          <w:marBottom w:val="0"/>
          <w:divBdr>
            <w:top w:val="none" w:sz="0" w:space="0" w:color="auto"/>
            <w:left w:val="none" w:sz="0" w:space="0" w:color="auto"/>
            <w:bottom w:val="none" w:sz="0" w:space="0" w:color="auto"/>
            <w:right w:val="none" w:sz="0" w:space="0" w:color="auto"/>
          </w:divBdr>
        </w:div>
        <w:div w:id="1311597023">
          <w:marLeft w:val="0"/>
          <w:marRight w:val="0"/>
          <w:marTop w:val="120"/>
          <w:marBottom w:val="0"/>
          <w:divBdr>
            <w:top w:val="none" w:sz="0" w:space="0" w:color="auto"/>
            <w:left w:val="none" w:sz="0" w:space="0" w:color="auto"/>
            <w:bottom w:val="none" w:sz="0" w:space="0" w:color="auto"/>
            <w:right w:val="none" w:sz="0" w:space="0" w:color="auto"/>
          </w:divBdr>
        </w:div>
        <w:div w:id="1489832896">
          <w:marLeft w:val="0"/>
          <w:marRight w:val="0"/>
          <w:marTop w:val="120"/>
          <w:marBottom w:val="0"/>
          <w:divBdr>
            <w:top w:val="none" w:sz="0" w:space="0" w:color="auto"/>
            <w:left w:val="none" w:sz="0" w:space="0" w:color="auto"/>
            <w:bottom w:val="none" w:sz="0" w:space="0" w:color="auto"/>
            <w:right w:val="none" w:sz="0" w:space="0" w:color="auto"/>
          </w:divBdr>
        </w:div>
        <w:div w:id="1162743999">
          <w:marLeft w:val="0"/>
          <w:marRight w:val="0"/>
          <w:marTop w:val="120"/>
          <w:marBottom w:val="0"/>
          <w:divBdr>
            <w:top w:val="none" w:sz="0" w:space="0" w:color="auto"/>
            <w:left w:val="none" w:sz="0" w:space="0" w:color="auto"/>
            <w:bottom w:val="none" w:sz="0" w:space="0" w:color="auto"/>
            <w:right w:val="none" w:sz="0" w:space="0" w:color="auto"/>
          </w:divBdr>
        </w:div>
        <w:div w:id="1797092694">
          <w:marLeft w:val="0"/>
          <w:marRight w:val="0"/>
          <w:marTop w:val="120"/>
          <w:marBottom w:val="0"/>
          <w:divBdr>
            <w:top w:val="none" w:sz="0" w:space="0" w:color="auto"/>
            <w:left w:val="none" w:sz="0" w:space="0" w:color="auto"/>
            <w:bottom w:val="none" w:sz="0" w:space="0" w:color="auto"/>
            <w:right w:val="none" w:sz="0" w:space="0" w:color="auto"/>
          </w:divBdr>
        </w:div>
        <w:div w:id="24067667">
          <w:marLeft w:val="0"/>
          <w:marRight w:val="0"/>
          <w:marTop w:val="120"/>
          <w:marBottom w:val="0"/>
          <w:divBdr>
            <w:top w:val="none" w:sz="0" w:space="0" w:color="auto"/>
            <w:left w:val="none" w:sz="0" w:space="0" w:color="auto"/>
            <w:bottom w:val="none" w:sz="0" w:space="0" w:color="auto"/>
            <w:right w:val="none" w:sz="0" w:space="0" w:color="auto"/>
          </w:divBdr>
        </w:div>
        <w:div w:id="385373961">
          <w:marLeft w:val="0"/>
          <w:marRight w:val="0"/>
          <w:marTop w:val="120"/>
          <w:marBottom w:val="0"/>
          <w:divBdr>
            <w:top w:val="none" w:sz="0" w:space="0" w:color="auto"/>
            <w:left w:val="none" w:sz="0" w:space="0" w:color="auto"/>
            <w:bottom w:val="none" w:sz="0" w:space="0" w:color="auto"/>
            <w:right w:val="none" w:sz="0" w:space="0" w:color="auto"/>
          </w:divBdr>
        </w:div>
        <w:div w:id="462114470">
          <w:marLeft w:val="0"/>
          <w:marRight w:val="0"/>
          <w:marTop w:val="120"/>
          <w:marBottom w:val="0"/>
          <w:divBdr>
            <w:top w:val="none" w:sz="0" w:space="0" w:color="auto"/>
            <w:left w:val="none" w:sz="0" w:space="0" w:color="auto"/>
            <w:bottom w:val="none" w:sz="0" w:space="0" w:color="auto"/>
            <w:right w:val="none" w:sz="0" w:space="0" w:color="auto"/>
          </w:divBdr>
        </w:div>
        <w:div w:id="1686052963">
          <w:marLeft w:val="0"/>
          <w:marRight w:val="0"/>
          <w:marTop w:val="120"/>
          <w:marBottom w:val="0"/>
          <w:divBdr>
            <w:top w:val="none" w:sz="0" w:space="0" w:color="auto"/>
            <w:left w:val="none" w:sz="0" w:space="0" w:color="auto"/>
            <w:bottom w:val="none" w:sz="0" w:space="0" w:color="auto"/>
            <w:right w:val="none" w:sz="0" w:space="0" w:color="auto"/>
          </w:divBdr>
        </w:div>
        <w:div w:id="2035376823">
          <w:marLeft w:val="0"/>
          <w:marRight w:val="0"/>
          <w:marTop w:val="120"/>
          <w:marBottom w:val="0"/>
          <w:divBdr>
            <w:top w:val="none" w:sz="0" w:space="0" w:color="auto"/>
            <w:left w:val="none" w:sz="0" w:space="0" w:color="auto"/>
            <w:bottom w:val="none" w:sz="0" w:space="0" w:color="auto"/>
            <w:right w:val="none" w:sz="0" w:space="0" w:color="auto"/>
          </w:divBdr>
        </w:div>
        <w:div w:id="466747493">
          <w:marLeft w:val="0"/>
          <w:marRight w:val="0"/>
          <w:marTop w:val="120"/>
          <w:marBottom w:val="0"/>
          <w:divBdr>
            <w:top w:val="none" w:sz="0" w:space="0" w:color="auto"/>
            <w:left w:val="none" w:sz="0" w:space="0" w:color="auto"/>
            <w:bottom w:val="none" w:sz="0" w:space="0" w:color="auto"/>
            <w:right w:val="none" w:sz="0" w:space="0" w:color="auto"/>
          </w:divBdr>
        </w:div>
        <w:div w:id="499077532">
          <w:marLeft w:val="0"/>
          <w:marRight w:val="0"/>
          <w:marTop w:val="120"/>
          <w:marBottom w:val="0"/>
          <w:divBdr>
            <w:top w:val="none" w:sz="0" w:space="0" w:color="auto"/>
            <w:left w:val="none" w:sz="0" w:space="0" w:color="auto"/>
            <w:bottom w:val="none" w:sz="0" w:space="0" w:color="auto"/>
            <w:right w:val="none" w:sz="0" w:space="0" w:color="auto"/>
          </w:divBdr>
        </w:div>
        <w:div w:id="1662268247">
          <w:marLeft w:val="0"/>
          <w:marRight w:val="0"/>
          <w:marTop w:val="120"/>
          <w:marBottom w:val="0"/>
          <w:divBdr>
            <w:top w:val="none" w:sz="0" w:space="0" w:color="auto"/>
            <w:left w:val="none" w:sz="0" w:space="0" w:color="auto"/>
            <w:bottom w:val="none" w:sz="0" w:space="0" w:color="auto"/>
            <w:right w:val="none" w:sz="0" w:space="0" w:color="auto"/>
          </w:divBdr>
        </w:div>
        <w:div w:id="825972036">
          <w:marLeft w:val="0"/>
          <w:marRight w:val="0"/>
          <w:marTop w:val="0"/>
          <w:marBottom w:val="192"/>
          <w:divBdr>
            <w:top w:val="none" w:sz="0" w:space="0" w:color="auto"/>
            <w:left w:val="none" w:sz="0" w:space="0" w:color="auto"/>
            <w:bottom w:val="none" w:sz="0" w:space="0" w:color="auto"/>
            <w:right w:val="none" w:sz="0" w:space="0" w:color="auto"/>
          </w:divBdr>
        </w:div>
        <w:div w:id="1000236108">
          <w:marLeft w:val="0"/>
          <w:marRight w:val="0"/>
          <w:marTop w:val="120"/>
          <w:marBottom w:val="96"/>
          <w:divBdr>
            <w:top w:val="none" w:sz="0" w:space="0" w:color="auto"/>
            <w:left w:val="single" w:sz="24" w:space="0" w:color="CED3F1"/>
            <w:bottom w:val="none" w:sz="0" w:space="0" w:color="auto"/>
            <w:right w:val="none" w:sz="0" w:space="0" w:color="auto"/>
          </w:divBdr>
        </w:div>
        <w:div w:id="1826240570">
          <w:marLeft w:val="0"/>
          <w:marRight w:val="0"/>
          <w:marTop w:val="120"/>
          <w:marBottom w:val="0"/>
          <w:divBdr>
            <w:top w:val="none" w:sz="0" w:space="0" w:color="auto"/>
            <w:left w:val="none" w:sz="0" w:space="0" w:color="auto"/>
            <w:bottom w:val="none" w:sz="0" w:space="0" w:color="auto"/>
            <w:right w:val="none" w:sz="0" w:space="0" w:color="auto"/>
          </w:divBdr>
        </w:div>
        <w:div w:id="371538694">
          <w:marLeft w:val="0"/>
          <w:marRight w:val="0"/>
          <w:marTop w:val="120"/>
          <w:marBottom w:val="0"/>
          <w:divBdr>
            <w:top w:val="none" w:sz="0" w:space="0" w:color="auto"/>
            <w:left w:val="none" w:sz="0" w:space="0" w:color="auto"/>
            <w:bottom w:val="none" w:sz="0" w:space="0" w:color="auto"/>
            <w:right w:val="none" w:sz="0" w:space="0" w:color="auto"/>
          </w:divBdr>
        </w:div>
        <w:div w:id="2018265556">
          <w:marLeft w:val="0"/>
          <w:marRight w:val="0"/>
          <w:marTop w:val="0"/>
          <w:marBottom w:val="192"/>
          <w:divBdr>
            <w:top w:val="none" w:sz="0" w:space="0" w:color="auto"/>
            <w:left w:val="none" w:sz="0" w:space="0" w:color="auto"/>
            <w:bottom w:val="none" w:sz="0" w:space="0" w:color="auto"/>
            <w:right w:val="none" w:sz="0" w:space="0" w:color="auto"/>
          </w:divBdr>
        </w:div>
        <w:div w:id="1618638942">
          <w:marLeft w:val="0"/>
          <w:marRight w:val="0"/>
          <w:marTop w:val="120"/>
          <w:marBottom w:val="96"/>
          <w:divBdr>
            <w:top w:val="none" w:sz="0" w:space="0" w:color="auto"/>
            <w:left w:val="single" w:sz="24" w:space="0" w:color="CED3F1"/>
            <w:bottom w:val="none" w:sz="0" w:space="0" w:color="auto"/>
            <w:right w:val="none" w:sz="0" w:space="0" w:color="auto"/>
          </w:divBdr>
        </w:div>
        <w:div w:id="1725517196">
          <w:marLeft w:val="0"/>
          <w:marRight w:val="0"/>
          <w:marTop w:val="120"/>
          <w:marBottom w:val="0"/>
          <w:divBdr>
            <w:top w:val="none" w:sz="0" w:space="0" w:color="auto"/>
            <w:left w:val="none" w:sz="0" w:space="0" w:color="auto"/>
            <w:bottom w:val="none" w:sz="0" w:space="0" w:color="auto"/>
            <w:right w:val="none" w:sz="0" w:space="0" w:color="auto"/>
          </w:divBdr>
        </w:div>
        <w:div w:id="336461907">
          <w:marLeft w:val="0"/>
          <w:marRight w:val="0"/>
          <w:marTop w:val="120"/>
          <w:marBottom w:val="0"/>
          <w:divBdr>
            <w:top w:val="none" w:sz="0" w:space="0" w:color="auto"/>
            <w:left w:val="none" w:sz="0" w:space="0" w:color="auto"/>
            <w:bottom w:val="none" w:sz="0" w:space="0" w:color="auto"/>
            <w:right w:val="none" w:sz="0" w:space="0" w:color="auto"/>
          </w:divBdr>
        </w:div>
        <w:div w:id="2003118923">
          <w:marLeft w:val="0"/>
          <w:marRight w:val="0"/>
          <w:marTop w:val="120"/>
          <w:marBottom w:val="0"/>
          <w:divBdr>
            <w:top w:val="none" w:sz="0" w:space="0" w:color="auto"/>
            <w:left w:val="none" w:sz="0" w:space="0" w:color="auto"/>
            <w:bottom w:val="none" w:sz="0" w:space="0" w:color="auto"/>
            <w:right w:val="none" w:sz="0" w:space="0" w:color="auto"/>
          </w:divBdr>
        </w:div>
        <w:div w:id="1992253175">
          <w:marLeft w:val="0"/>
          <w:marRight w:val="0"/>
          <w:marTop w:val="120"/>
          <w:marBottom w:val="0"/>
          <w:divBdr>
            <w:top w:val="none" w:sz="0" w:space="0" w:color="auto"/>
            <w:left w:val="none" w:sz="0" w:space="0" w:color="auto"/>
            <w:bottom w:val="none" w:sz="0" w:space="0" w:color="auto"/>
            <w:right w:val="none" w:sz="0" w:space="0" w:color="auto"/>
          </w:divBdr>
        </w:div>
        <w:div w:id="1511140616">
          <w:marLeft w:val="0"/>
          <w:marRight w:val="0"/>
          <w:marTop w:val="120"/>
          <w:marBottom w:val="0"/>
          <w:divBdr>
            <w:top w:val="none" w:sz="0" w:space="0" w:color="auto"/>
            <w:left w:val="none" w:sz="0" w:space="0" w:color="auto"/>
            <w:bottom w:val="none" w:sz="0" w:space="0" w:color="auto"/>
            <w:right w:val="none" w:sz="0" w:space="0" w:color="auto"/>
          </w:divBdr>
        </w:div>
        <w:div w:id="263610091">
          <w:marLeft w:val="0"/>
          <w:marRight w:val="0"/>
          <w:marTop w:val="120"/>
          <w:marBottom w:val="0"/>
          <w:divBdr>
            <w:top w:val="none" w:sz="0" w:space="0" w:color="auto"/>
            <w:left w:val="none" w:sz="0" w:space="0" w:color="auto"/>
            <w:bottom w:val="none" w:sz="0" w:space="0" w:color="auto"/>
            <w:right w:val="none" w:sz="0" w:space="0" w:color="auto"/>
          </w:divBdr>
        </w:div>
        <w:div w:id="1877035413">
          <w:marLeft w:val="0"/>
          <w:marRight w:val="0"/>
          <w:marTop w:val="120"/>
          <w:marBottom w:val="0"/>
          <w:divBdr>
            <w:top w:val="none" w:sz="0" w:space="0" w:color="auto"/>
            <w:left w:val="none" w:sz="0" w:space="0" w:color="auto"/>
            <w:bottom w:val="none" w:sz="0" w:space="0" w:color="auto"/>
            <w:right w:val="none" w:sz="0" w:space="0" w:color="auto"/>
          </w:divBdr>
        </w:div>
        <w:div w:id="1790973763">
          <w:marLeft w:val="0"/>
          <w:marRight w:val="0"/>
          <w:marTop w:val="120"/>
          <w:marBottom w:val="0"/>
          <w:divBdr>
            <w:top w:val="none" w:sz="0" w:space="0" w:color="auto"/>
            <w:left w:val="none" w:sz="0" w:space="0" w:color="auto"/>
            <w:bottom w:val="none" w:sz="0" w:space="0" w:color="auto"/>
            <w:right w:val="none" w:sz="0" w:space="0" w:color="auto"/>
          </w:divBdr>
        </w:div>
        <w:div w:id="1706976388">
          <w:marLeft w:val="0"/>
          <w:marRight w:val="0"/>
          <w:marTop w:val="120"/>
          <w:marBottom w:val="0"/>
          <w:divBdr>
            <w:top w:val="none" w:sz="0" w:space="0" w:color="auto"/>
            <w:left w:val="none" w:sz="0" w:space="0" w:color="auto"/>
            <w:bottom w:val="none" w:sz="0" w:space="0" w:color="auto"/>
            <w:right w:val="none" w:sz="0" w:space="0" w:color="auto"/>
          </w:divBdr>
        </w:div>
        <w:div w:id="1044015656">
          <w:marLeft w:val="0"/>
          <w:marRight w:val="0"/>
          <w:marTop w:val="120"/>
          <w:marBottom w:val="0"/>
          <w:divBdr>
            <w:top w:val="none" w:sz="0" w:space="0" w:color="auto"/>
            <w:left w:val="none" w:sz="0" w:space="0" w:color="auto"/>
            <w:bottom w:val="none" w:sz="0" w:space="0" w:color="auto"/>
            <w:right w:val="none" w:sz="0" w:space="0" w:color="auto"/>
          </w:divBdr>
        </w:div>
        <w:div w:id="569658187">
          <w:marLeft w:val="0"/>
          <w:marRight w:val="0"/>
          <w:marTop w:val="120"/>
          <w:marBottom w:val="0"/>
          <w:divBdr>
            <w:top w:val="none" w:sz="0" w:space="0" w:color="auto"/>
            <w:left w:val="none" w:sz="0" w:space="0" w:color="auto"/>
            <w:bottom w:val="none" w:sz="0" w:space="0" w:color="auto"/>
            <w:right w:val="none" w:sz="0" w:space="0" w:color="auto"/>
          </w:divBdr>
        </w:div>
        <w:div w:id="202791691">
          <w:marLeft w:val="0"/>
          <w:marRight w:val="0"/>
          <w:marTop w:val="120"/>
          <w:marBottom w:val="0"/>
          <w:divBdr>
            <w:top w:val="none" w:sz="0" w:space="0" w:color="auto"/>
            <w:left w:val="none" w:sz="0" w:space="0" w:color="auto"/>
            <w:bottom w:val="none" w:sz="0" w:space="0" w:color="auto"/>
            <w:right w:val="none" w:sz="0" w:space="0" w:color="auto"/>
          </w:divBdr>
        </w:div>
        <w:div w:id="1754545085">
          <w:marLeft w:val="0"/>
          <w:marRight w:val="0"/>
          <w:marTop w:val="120"/>
          <w:marBottom w:val="0"/>
          <w:divBdr>
            <w:top w:val="none" w:sz="0" w:space="0" w:color="auto"/>
            <w:left w:val="none" w:sz="0" w:space="0" w:color="auto"/>
            <w:bottom w:val="none" w:sz="0" w:space="0" w:color="auto"/>
            <w:right w:val="none" w:sz="0" w:space="0" w:color="auto"/>
          </w:divBdr>
        </w:div>
        <w:div w:id="1350252667">
          <w:marLeft w:val="0"/>
          <w:marRight w:val="0"/>
          <w:marTop w:val="120"/>
          <w:marBottom w:val="0"/>
          <w:divBdr>
            <w:top w:val="none" w:sz="0" w:space="0" w:color="auto"/>
            <w:left w:val="none" w:sz="0" w:space="0" w:color="auto"/>
            <w:bottom w:val="none" w:sz="0" w:space="0" w:color="auto"/>
            <w:right w:val="none" w:sz="0" w:space="0" w:color="auto"/>
          </w:divBdr>
        </w:div>
        <w:div w:id="1846166894">
          <w:marLeft w:val="0"/>
          <w:marRight w:val="0"/>
          <w:marTop w:val="120"/>
          <w:marBottom w:val="0"/>
          <w:divBdr>
            <w:top w:val="none" w:sz="0" w:space="0" w:color="auto"/>
            <w:left w:val="none" w:sz="0" w:space="0" w:color="auto"/>
            <w:bottom w:val="none" w:sz="0" w:space="0" w:color="auto"/>
            <w:right w:val="none" w:sz="0" w:space="0" w:color="auto"/>
          </w:divBdr>
        </w:div>
        <w:div w:id="738554225">
          <w:marLeft w:val="0"/>
          <w:marRight w:val="0"/>
          <w:marTop w:val="120"/>
          <w:marBottom w:val="0"/>
          <w:divBdr>
            <w:top w:val="none" w:sz="0" w:space="0" w:color="auto"/>
            <w:left w:val="none" w:sz="0" w:space="0" w:color="auto"/>
            <w:bottom w:val="none" w:sz="0" w:space="0" w:color="auto"/>
            <w:right w:val="none" w:sz="0" w:space="0" w:color="auto"/>
          </w:divBdr>
        </w:div>
        <w:div w:id="417215238">
          <w:marLeft w:val="0"/>
          <w:marRight w:val="0"/>
          <w:marTop w:val="120"/>
          <w:marBottom w:val="0"/>
          <w:divBdr>
            <w:top w:val="none" w:sz="0" w:space="0" w:color="auto"/>
            <w:left w:val="none" w:sz="0" w:space="0" w:color="auto"/>
            <w:bottom w:val="none" w:sz="0" w:space="0" w:color="auto"/>
            <w:right w:val="none" w:sz="0" w:space="0" w:color="auto"/>
          </w:divBdr>
        </w:div>
        <w:div w:id="1953432710">
          <w:marLeft w:val="0"/>
          <w:marRight w:val="0"/>
          <w:marTop w:val="120"/>
          <w:marBottom w:val="0"/>
          <w:divBdr>
            <w:top w:val="none" w:sz="0" w:space="0" w:color="auto"/>
            <w:left w:val="none" w:sz="0" w:space="0" w:color="auto"/>
            <w:bottom w:val="none" w:sz="0" w:space="0" w:color="auto"/>
            <w:right w:val="none" w:sz="0" w:space="0" w:color="auto"/>
          </w:divBdr>
        </w:div>
        <w:div w:id="439035512">
          <w:marLeft w:val="0"/>
          <w:marRight w:val="0"/>
          <w:marTop w:val="120"/>
          <w:marBottom w:val="0"/>
          <w:divBdr>
            <w:top w:val="none" w:sz="0" w:space="0" w:color="auto"/>
            <w:left w:val="none" w:sz="0" w:space="0" w:color="auto"/>
            <w:bottom w:val="none" w:sz="0" w:space="0" w:color="auto"/>
            <w:right w:val="none" w:sz="0" w:space="0" w:color="auto"/>
          </w:divBdr>
        </w:div>
        <w:div w:id="1726374314">
          <w:marLeft w:val="0"/>
          <w:marRight w:val="0"/>
          <w:marTop w:val="120"/>
          <w:marBottom w:val="0"/>
          <w:divBdr>
            <w:top w:val="none" w:sz="0" w:space="0" w:color="auto"/>
            <w:left w:val="none" w:sz="0" w:space="0" w:color="auto"/>
            <w:bottom w:val="none" w:sz="0" w:space="0" w:color="auto"/>
            <w:right w:val="none" w:sz="0" w:space="0" w:color="auto"/>
          </w:divBdr>
        </w:div>
        <w:div w:id="1717704299">
          <w:marLeft w:val="0"/>
          <w:marRight w:val="0"/>
          <w:marTop w:val="120"/>
          <w:marBottom w:val="0"/>
          <w:divBdr>
            <w:top w:val="none" w:sz="0" w:space="0" w:color="auto"/>
            <w:left w:val="none" w:sz="0" w:space="0" w:color="auto"/>
            <w:bottom w:val="none" w:sz="0" w:space="0" w:color="auto"/>
            <w:right w:val="none" w:sz="0" w:space="0" w:color="auto"/>
          </w:divBdr>
        </w:div>
        <w:div w:id="258097867">
          <w:marLeft w:val="0"/>
          <w:marRight w:val="0"/>
          <w:marTop w:val="120"/>
          <w:marBottom w:val="0"/>
          <w:divBdr>
            <w:top w:val="none" w:sz="0" w:space="0" w:color="auto"/>
            <w:left w:val="none" w:sz="0" w:space="0" w:color="auto"/>
            <w:bottom w:val="none" w:sz="0" w:space="0" w:color="auto"/>
            <w:right w:val="none" w:sz="0" w:space="0" w:color="auto"/>
          </w:divBdr>
        </w:div>
        <w:div w:id="145515851">
          <w:marLeft w:val="0"/>
          <w:marRight w:val="0"/>
          <w:marTop w:val="120"/>
          <w:marBottom w:val="0"/>
          <w:divBdr>
            <w:top w:val="none" w:sz="0" w:space="0" w:color="auto"/>
            <w:left w:val="none" w:sz="0" w:space="0" w:color="auto"/>
            <w:bottom w:val="none" w:sz="0" w:space="0" w:color="auto"/>
            <w:right w:val="none" w:sz="0" w:space="0" w:color="auto"/>
          </w:divBdr>
        </w:div>
        <w:div w:id="643393037">
          <w:marLeft w:val="0"/>
          <w:marRight w:val="0"/>
          <w:marTop w:val="120"/>
          <w:marBottom w:val="0"/>
          <w:divBdr>
            <w:top w:val="none" w:sz="0" w:space="0" w:color="auto"/>
            <w:left w:val="none" w:sz="0" w:space="0" w:color="auto"/>
            <w:bottom w:val="none" w:sz="0" w:space="0" w:color="auto"/>
            <w:right w:val="none" w:sz="0" w:space="0" w:color="auto"/>
          </w:divBdr>
        </w:div>
        <w:div w:id="720786530">
          <w:marLeft w:val="0"/>
          <w:marRight w:val="0"/>
          <w:marTop w:val="120"/>
          <w:marBottom w:val="0"/>
          <w:divBdr>
            <w:top w:val="none" w:sz="0" w:space="0" w:color="auto"/>
            <w:left w:val="none" w:sz="0" w:space="0" w:color="auto"/>
            <w:bottom w:val="none" w:sz="0" w:space="0" w:color="auto"/>
            <w:right w:val="none" w:sz="0" w:space="0" w:color="auto"/>
          </w:divBdr>
        </w:div>
        <w:div w:id="1496384559">
          <w:marLeft w:val="0"/>
          <w:marRight w:val="0"/>
          <w:marTop w:val="120"/>
          <w:marBottom w:val="0"/>
          <w:divBdr>
            <w:top w:val="none" w:sz="0" w:space="0" w:color="auto"/>
            <w:left w:val="none" w:sz="0" w:space="0" w:color="auto"/>
            <w:bottom w:val="none" w:sz="0" w:space="0" w:color="auto"/>
            <w:right w:val="none" w:sz="0" w:space="0" w:color="auto"/>
          </w:divBdr>
        </w:div>
        <w:div w:id="60640354">
          <w:marLeft w:val="0"/>
          <w:marRight w:val="0"/>
          <w:marTop w:val="120"/>
          <w:marBottom w:val="0"/>
          <w:divBdr>
            <w:top w:val="none" w:sz="0" w:space="0" w:color="auto"/>
            <w:left w:val="none" w:sz="0" w:space="0" w:color="auto"/>
            <w:bottom w:val="none" w:sz="0" w:space="0" w:color="auto"/>
            <w:right w:val="none" w:sz="0" w:space="0" w:color="auto"/>
          </w:divBdr>
        </w:div>
        <w:div w:id="1500583269">
          <w:marLeft w:val="0"/>
          <w:marRight w:val="0"/>
          <w:marTop w:val="120"/>
          <w:marBottom w:val="0"/>
          <w:divBdr>
            <w:top w:val="none" w:sz="0" w:space="0" w:color="auto"/>
            <w:left w:val="none" w:sz="0" w:space="0" w:color="auto"/>
            <w:bottom w:val="none" w:sz="0" w:space="0" w:color="auto"/>
            <w:right w:val="none" w:sz="0" w:space="0" w:color="auto"/>
          </w:divBdr>
        </w:div>
        <w:div w:id="1098059408">
          <w:marLeft w:val="0"/>
          <w:marRight w:val="0"/>
          <w:marTop w:val="120"/>
          <w:marBottom w:val="0"/>
          <w:divBdr>
            <w:top w:val="none" w:sz="0" w:space="0" w:color="auto"/>
            <w:left w:val="none" w:sz="0" w:space="0" w:color="auto"/>
            <w:bottom w:val="none" w:sz="0" w:space="0" w:color="auto"/>
            <w:right w:val="none" w:sz="0" w:space="0" w:color="auto"/>
          </w:divBdr>
        </w:div>
        <w:div w:id="616060126">
          <w:marLeft w:val="0"/>
          <w:marRight w:val="0"/>
          <w:marTop w:val="120"/>
          <w:marBottom w:val="0"/>
          <w:divBdr>
            <w:top w:val="none" w:sz="0" w:space="0" w:color="auto"/>
            <w:left w:val="none" w:sz="0" w:space="0" w:color="auto"/>
            <w:bottom w:val="none" w:sz="0" w:space="0" w:color="auto"/>
            <w:right w:val="none" w:sz="0" w:space="0" w:color="auto"/>
          </w:divBdr>
        </w:div>
        <w:div w:id="1770539611">
          <w:marLeft w:val="0"/>
          <w:marRight w:val="0"/>
          <w:marTop w:val="120"/>
          <w:marBottom w:val="0"/>
          <w:divBdr>
            <w:top w:val="none" w:sz="0" w:space="0" w:color="auto"/>
            <w:left w:val="none" w:sz="0" w:space="0" w:color="auto"/>
            <w:bottom w:val="none" w:sz="0" w:space="0" w:color="auto"/>
            <w:right w:val="none" w:sz="0" w:space="0" w:color="auto"/>
          </w:divBdr>
        </w:div>
        <w:div w:id="449781239">
          <w:marLeft w:val="0"/>
          <w:marRight w:val="0"/>
          <w:marTop w:val="120"/>
          <w:marBottom w:val="0"/>
          <w:divBdr>
            <w:top w:val="none" w:sz="0" w:space="0" w:color="auto"/>
            <w:left w:val="none" w:sz="0" w:space="0" w:color="auto"/>
            <w:bottom w:val="none" w:sz="0" w:space="0" w:color="auto"/>
            <w:right w:val="none" w:sz="0" w:space="0" w:color="auto"/>
          </w:divBdr>
        </w:div>
        <w:div w:id="674767504">
          <w:marLeft w:val="0"/>
          <w:marRight w:val="0"/>
          <w:marTop w:val="120"/>
          <w:marBottom w:val="0"/>
          <w:divBdr>
            <w:top w:val="none" w:sz="0" w:space="0" w:color="auto"/>
            <w:left w:val="none" w:sz="0" w:space="0" w:color="auto"/>
            <w:bottom w:val="none" w:sz="0" w:space="0" w:color="auto"/>
            <w:right w:val="none" w:sz="0" w:space="0" w:color="auto"/>
          </w:divBdr>
        </w:div>
        <w:div w:id="2033679051">
          <w:marLeft w:val="0"/>
          <w:marRight w:val="0"/>
          <w:marTop w:val="120"/>
          <w:marBottom w:val="0"/>
          <w:divBdr>
            <w:top w:val="none" w:sz="0" w:space="0" w:color="auto"/>
            <w:left w:val="none" w:sz="0" w:space="0" w:color="auto"/>
            <w:bottom w:val="none" w:sz="0" w:space="0" w:color="auto"/>
            <w:right w:val="none" w:sz="0" w:space="0" w:color="auto"/>
          </w:divBdr>
        </w:div>
        <w:div w:id="1562863323">
          <w:marLeft w:val="0"/>
          <w:marRight w:val="0"/>
          <w:marTop w:val="120"/>
          <w:marBottom w:val="0"/>
          <w:divBdr>
            <w:top w:val="none" w:sz="0" w:space="0" w:color="auto"/>
            <w:left w:val="none" w:sz="0" w:space="0" w:color="auto"/>
            <w:bottom w:val="none" w:sz="0" w:space="0" w:color="auto"/>
            <w:right w:val="none" w:sz="0" w:space="0" w:color="auto"/>
          </w:divBdr>
        </w:div>
        <w:div w:id="44763339">
          <w:marLeft w:val="0"/>
          <w:marRight w:val="0"/>
          <w:marTop w:val="120"/>
          <w:marBottom w:val="0"/>
          <w:divBdr>
            <w:top w:val="none" w:sz="0" w:space="0" w:color="auto"/>
            <w:left w:val="none" w:sz="0" w:space="0" w:color="auto"/>
            <w:bottom w:val="none" w:sz="0" w:space="0" w:color="auto"/>
            <w:right w:val="none" w:sz="0" w:space="0" w:color="auto"/>
          </w:divBdr>
        </w:div>
        <w:div w:id="1038823942">
          <w:marLeft w:val="0"/>
          <w:marRight w:val="0"/>
          <w:marTop w:val="0"/>
          <w:marBottom w:val="192"/>
          <w:divBdr>
            <w:top w:val="none" w:sz="0" w:space="0" w:color="auto"/>
            <w:left w:val="none" w:sz="0" w:space="0" w:color="auto"/>
            <w:bottom w:val="none" w:sz="0" w:space="0" w:color="auto"/>
            <w:right w:val="none" w:sz="0" w:space="0" w:color="auto"/>
          </w:divBdr>
          <w:divsChild>
            <w:div w:id="1296906419">
              <w:marLeft w:val="0"/>
              <w:marRight w:val="0"/>
              <w:marTop w:val="120"/>
              <w:marBottom w:val="0"/>
              <w:divBdr>
                <w:top w:val="none" w:sz="0" w:space="0" w:color="auto"/>
                <w:left w:val="none" w:sz="0" w:space="0" w:color="auto"/>
                <w:bottom w:val="none" w:sz="0" w:space="0" w:color="auto"/>
                <w:right w:val="none" w:sz="0" w:space="0" w:color="auto"/>
              </w:divBdr>
            </w:div>
          </w:divsChild>
        </w:div>
        <w:div w:id="732042332">
          <w:marLeft w:val="0"/>
          <w:marRight w:val="0"/>
          <w:marTop w:val="120"/>
          <w:marBottom w:val="0"/>
          <w:divBdr>
            <w:top w:val="none" w:sz="0" w:space="0" w:color="auto"/>
            <w:left w:val="none" w:sz="0" w:space="0" w:color="auto"/>
            <w:bottom w:val="none" w:sz="0" w:space="0" w:color="auto"/>
            <w:right w:val="none" w:sz="0" w:space="0" w:color="auto"/>
          </w:divBdr>
        </w:div>
        <w:div w:id="653223169">
          <w:marLeft w:val="0"/>
          <w:marRight w:val="0"/>
          <w:marTop w:val="120"/>
          <w:marBottom w:val="0"/>
          <w:divBdr>
            <w:top w:val="none" w:sz="0" w:space="0" w:color="auto"/>
            <w:left w:val="none" w:sz="0" w:space="0" w:color="auto"/>
            <w:bottom w:val="none" w:sz="0" w:space="0" w:color="auto"/>
            <w:right w:val="none" w:sz="0" w:space="0" w:color="auto"/>
          </w:divBdr>
        </w:div>
        <w:div w:id="71048947">
          <w:marLeft w:val="0"/>
          <w:marRight w:val="0"/>
          <w:marTop w:val="120"/>
          <w:marBottom w:val="0"/>
          <w:divBdr>
            <w:top w:val="none" w:sz="0" w:space="0" w:color="auto"/>
            <w:left w:val="none" w:sz="0" w:space="0" w:color="auto"/>
            <w:bottom w:val="none" w:sz="0" w:space="0" w:color="auto"/>
            <w:right w:val="none" w:sz="0" w:space="0" w:color="auto"/>
          </w:divBdr>
        </w:div>
        <w:div w:id="1355224845">
          <w:marLeft w:val="0"/>
          <w:marRight w:val="0"/>
          <w:marTop w:val="120"/>
          <w:marBottom w:val="0"/>
          <w:divBdr>
            <w:top w:val="none" w:sz="0" w:space="0" w:color="auto"/>
            <w:left w:val="none" w:sz="0" w:space="0" w:color="auto"/>
            <w:bottom w:val="none" w:sz="0" w:space="0" w:color="auto"/>
            <w:right w:val="none" w:sz="0" w:space="0" w:color="auto"/>
          </w:divBdr>
        </w:div>
        <w:div w:id="1305040544">
          <w:marLeft w:val="0"/>
          <w:marRight w:val="0"/>
          <w:marTop w:val="120"/>
          <w:marBottom w:val="0"/>
          <w:divBdr>
            <w:top w:val="none" w:sz="0" w:space="0" w:color="auto"/>
            <w:left w:val="none" w:sz="0" w:space="0" w:color="auto"/>
            <w:bottom w:val="none" w:sz="0" w:space="0" w:color="auto"/>
            <w:right w:val="none" w:sz="0" w:space="0" w:color="auto"/>
          </w:divBdr>
        </w:div>
        <w:div w:id="1340622617">
          <w:marLeft w:val="0"/>
          <w:marRight w:val="0"/>
          <w:marTop w:val="0"/>
          <w:marBottom w:val="192"/>
          <w:divBdr>
            <w:top w:val="none" w:sz="0" w:space="0" w:color="auto"/>
            <w:left w:val="none" w:sz="0" w:space="0" w:color="auto"/>
            <w:bottom w:val="none" w:sz="0" w:space="0" w:color="auto"/>
            <w:right w:val="none" w:sz="0" w:space="0" w:color="auto"/>
          </w:divBdr>
        </w:div>
        <w:div w:id="395786139">
          <w:marLeft w:val="0"/>
          <w:marRight w:val="0"/>
          <w:marTop w:val="120"/>
          <w:marBottom w:val="0"/>
          <w:divBdr>
            <w:top w:val="none" w:sz="0" w:space="0" w:color="auto"/>
            <w:left w:val="none" w:sz="0" w:space="0" w:color="auto"/>
            <w:bottom w:val="none" w:sz="0" w:space="0" w:color="auto"/>
            <w:right w:val="none" w:sz="0" w:space="0" w:color="auto"/>
          </w:divBdr>
        </w:div>
        <w:div w:id="1134177420">
          <w:marLeft w:val="0"/>
          <w:marRight w:val="0"/>
          <w:marTop w:val="120"/>
          <w:marBottom w:val="0"/>
          <w:divBdr>
            <w:top w:val="none" w:sz="0" w:space="0" w:color="auto"/>
            <w:left w:val="none" w:sz="0" w:space="0" w:color="auto"/>
            <w:bottom w:val="none" w:sz="0" w:space="0" w:color="auto"/>
            <w:right w:val="none" w:sz="0" w:space="0" w:color="auto"/>
          </w:divBdr>
        </w:div>
        <w:div w:id="447965558">
          <w:marLeft w:val="0"/>
          <w:marRight w:val="0"/>
          <w:marTop w:val="120"/>
          <w:marBottom w:val="0"/>
          <w:divBdr>
            <w:top w:val="none" w:sz="0" w:space="0" w:color="auto"/>
            <w:left w:val="none" w:sz="0" w:space="0" w:color="auto"/>
            <w:bottom w:val="none" w:sz="0" w:space="0" w:color="auto"/>
            <w:right w:val="none" w:sz="0" w:space="0" w:color="auto"/>
          </w:divBdr>
        </w:div>
        <w:div w:id="164706598">
          <w:marLeft w:val="0"/>
          <w:marRight w:val="0"/>
          <w:marTop w:val="120"/>
          <w:marBottom w:val="0"/>
          <w:divBdr>
            <w:top w:val="none" w:sz="0" w:space="0" w:color="auto"/>
            <w:left w:val="none" w:sz="0" w:space="0" w:color="auto"/>
            <w:bottom w:val="none" w:sz="0" w:space="0" w:color="auto"/>
            <w:right w:val="none" w:sz="0" w:space="0" w:color="auto"/>
          </w:divBdr>
        </w:div>
        <w:div w:id="2073307988">
          <w:marLeft w:val="0"/>
          <w:marRight w:val="0"/>
          <w:marTop w:val="120"/>
          <w:marBottom w:val="0"/>
          <w:divBdr>
            <w:top w:val="none" w:sz="0" w:space="0" w:color="auto"/>
            <w:left w:val="none" w:sz="0" w:space="0" w:color="auto"/>
            <w:bottom w:val="none" w:sz="0" w:space="0" w:color="auto"/>
            <w:right w:val="none" w:sz="0" w:space="0" w:color="auto"/>
          </w:divBdr>
        </w:div>
        <w:div w:id="1010449584">
          <w:marLeft w:val="0"/>
          <w:marRight w:val="0"/>
          <w:marTop w:val="120"/>
          <w:marBottom w:val="0"/>
          <w:divBdr>
            <w:top w:val="none" w:sz="0" w:space="0" w:color="auto"/>
            <w:left w:val="none" w:sz="0" w:space="0" w:color="auto"/>
            <w:bottom w:val="none" w:sz="0" w:space="0" w:color="auto"/>
            <w:right w:val="none" w:sz="0" w:space="0" w:color="auto"/>
          </w:divBdr>
        </w:div>
        <w:div w:id="1335954814">
          <w:marLeft w:val="0"/>
          <w:marRight w:val="0"/>
          <w:marTop w:val="120"/>
          <w:marBottom w:val="0"/>
          <w:divBdr>
            <w:top w:val="none" w:sz="0" w:space="0" w:color="auto"/>
            <w:left w:val="none" w:sz="0" w:space="0" w:color="auto"/>
            <w:bottom w:val="none" w:sz="0" w:space="0" w:color="auto"/>
            <w:right w:val="none" w:sz="0" w:space="0" w:color="auto"/>
          </w:divBdr>
        </w:div>
        <w:div w:id="947158712">
          <w:marLeft w:val="0"/>
          <w:marRight w:val="0"/>
          <w:marTop w:val="120"/>
          <w:marBottom w:val="0"/>
          <w:divBdr>
            <w:top w:val="none" w:sz="0" w:space="0" w:color="auto"/>
            <w:left w:val="none" w:sz="0" w:space="0" w:color="auto"/>
            <w:bottom w:val="none" w:sz="0" w:space="0" w:color="auto"/>
            <w:right w:val="none" w:sz="0" w:space="0" w:color="auto"/>
          </w:divBdr>
        </w:div>
        <w:div w:id="214972446">
          <w:marLeft w:val="0"/>
          <w:marRight w:val="0"/>
          <w:marTop w:val="120"/>
          <w:marBottom w:val="0"/>
          <w:divBdr>
            <w:top w:val="none" w:sz="0" w:space="0" w:color="auto"/>
            <w:left w:val="none" w:sz="0" w:space="0" w:color="auto"/>
            <w:bottom w:val="none" w:sz="0" w:space="0" w:color="auto"/>
            <w:right w:val="none" w:sz="0" w:space="0" w:color="auto"/>
          </w:divBdr>
        </w:div>
        <w:div w:id="1764718426">
          <w:marLeft w:val="0"/>
          <w:marRight w:val="0"/>
          <w:marTop w:val="120"/>
          <w:marBottom w:val="0"/>
          <w:divBdr>
            <w:top w:val="none" w:sz="0" w:space="0" w:color="auto"/>
            <w:left w:val="none" w:sz="0" w:space="0" w:color="auto"/>
            <w:bottom w:val="none" w:sz="0" w:space="0" w:color="auto"/>
            <w:right w:val="none" w:sz="0" w:space="0" w:color="auto"/>
          </w:divBdr>
        </w:div>
        <w:div w:id="1472866355">
          <w:marLeft w:val="0"/>
          <w:marRight w:val="0"/>
          <w:marTop w:val="120"/>
          <w:marBottom w:val="0"/>
          <w:divBdr>
            <w:top w:val="none" w:sz="0" w:space="0" w:color="auto"/>
            <w:left w:val="none" w:sz="0" w:space="0" w:color="auto"/>
            <w:bottom w:val="none" w:sz="0" w:space="0" w:color="auto"/>
            <w:right w:val="none" w:sz="0" w:space="0" w:color="auto"/>
          </w:divBdr>
        </w:div>
        <w:div w:id="856232837">
          <w:marLeft w:val="0"/>
          <w:marRight w:val="0"/>
          <w:marTop w:val="120"/>
          <w:marBottom w:val="0"/>
          <w:divBdr>
            <w:top w:val="none" w:sz="0" w:space="0" w:color="auto"/>
            <w:left w:val="none" w:sz="0" w:space="0" w:color="auto"/>
            <w:bottom w:val="none" w:sz="0" w:space="0" w:color="auto"/>
            <w:right w:val="none" w:sz="0" w:space="0" w:color="auto"/>
          </w:divBdr>
        </w:div>
        <w:div w:id="1343629292">
          <w:marLeft w:val="0"/>
          <w:marRight w:val="0"/>
          <w:marTop w:val="120"/>
          <w:marBottom w:val="0"/>
          <w:divBdr>
            <w:top w:val="none" w:sz="0" w:space="0" w:color="auto"/>
            <w:left w:val="none" w:sz="0" w:space="0" w:color="auto"/>
            <w:bottom w:val="none" w:sz="0" w:space="0" w:color="auto"/>
            <w:right w:val="none" w:sz="0" w:space="0" w:color="auto"/>
          </w:divBdr>
        </w:div>
        <w:div w:id="223299409">
          <w:marLeft w:val="0"/>
          <w:marRight w:val="0"/>
          <w:marTop w:val="120"/>
          <w:marBottom w:val="0"/>
          <w:divBdr>
            <w:top w:val="none" w:sz="0" w:space="0" w:color="auto"/>
            <w:left w:val="none" w:sz="0" w:space="0" w:color="auto"/>
            <w:bottom w:val="none" w:sz="0" w:space="0" w:color="auto"/>
            <w:right w:val="none" w:sz="0" w:space="0" w:color="auto"/>
          </w:divBdr>
        </w:div>
        <w:div w:id="49354538">
          <w:marLeft w:val="0"/>
          <w:marRight w:val="0"/>
          <w:marTop w:val="120"/>
          <w:marBottom w:val="0"/>
          <w:divBdr>
            <w:top w:val="none" w:sz="0" w:space="0" w:color="auto"/>
            <w:left w:val="none" w:sz="0" w:space="0" w:color="auto"/>
            <w:bottom w:val="none" w:sz="0" w:space="0" w:color="auto"/>
            <w:right w:val="none" w:sz="0" w:space="0" w:color="auto"/>
          </w:divBdr>
        </w:div>
        <w:div w:id="730814698">
          <w:marLeft w:val="0"/>
          <w:marRight w:val="0"/>
          <w:marTop w:val="120"/>
          <w:marBottom w:val="0"/>
          <w:divBdr>
            <w:top w:val="none" w:sz="0" w:space="0" w:color="auto"/>
            <w:left w:val="none" w:sz="0" w:space="0" w:color="auto"/>
            <w:bottom w:val="none" w:sz="0" w:space="0" w:color="auto"/>
            <w:right w:val="none" w:sz="0" w:space="0" w:color="auto"/>
          </w:divBdr>
        </w:div>
        <w:div w:id="906694550">
          <w:marLeft w:val="0"/>
          <w:marRight w:val="0"/>
          <w:marTop w:val="120"/>
          <w:marBottom w:val="0"/>
          <w:divBdr>
            <w:top w:val="none" w:sz="0" w:space="0" w:color="auto"/>
            <w:left w:val="none" w:sz="0" w:space="0" w:color="auto"/>
            <w:bottom w:val="none" w:sz="0" w:space="0" w:color="auto"/>
            <w:right w:val="none" w:sz="0" w:space="0" w:color="auto"/>
          </w:divBdr>
        </w:div>
        <w:div w:id="1934628787">
          <w:marLeft w:val="0"/>
          <w:marRight w:val="0"/>
          <w:marTop w:val="120"/>
          <w:marBottom w:val="0"/>
          <w:divBdr>
            <w:top w:val="none" w:sz="0" w:space="0" w:color="auto"/>
            <w:left w:val="none" w:sz="0" w:space="0" w:color="auto"/>
            <w:bottom w:val="none" w:sz="0" w:space="0" w:color="auto"/>
            <w:right w:val="none" w:sz="0" w:space="0" w:color="auto"/>
          </w:divBdr>
        </w:div>
        <w:div w:id="1291328613">
          <w:marLeft w:val="0"/>
          <w:marRight w:val="0"/>
          <w:marTop w:val="120"/>
          <w:marBottom w:val="0"/>
          <w:divBdr>
            <w:top w:val="none" w:sz="0" w:space="0" w:color="auto"/>
            <w:left w:val="none" w:sz="0" w:space="0" w:color="auto"/>
            <w:bottom w:val="none" w:sz="0" w:space="0" w:color="auto"/>
            <w:right w:val="none" w:sz="0" w:space="0" w:color="auto"/>
          </w:divBdr>
        </w:div>
        <w:div w:id="1681202507">
          <w:marLeft w:val="0"/>
          <w:marRight w:val="0"/>
          <w:marTop w:val="120"/>
          <w:marBottom w:val="0"/>
          <w:divBdr>
            <w:top w:val="none" w:sz="0" w:space="0" w:color="auto"/>
            <w:left w:val="none" w:sz="0" w:space="0" w:color="auto"/>
            <w:bottom w:val="none" w:sz="0" w:space="0" w:color="auto"/>
            <w:right w:val="none" w:sz="0" w:space="0" w:color="auto"/>
          </w:divBdr>
        </w:div>
        <w:div w:id="1216817593">
          <w:marLeft w:val="0"/>
          <w:marRight w:val="0"/>
          <w:marTop w:val="120"/>
          <w:marBottom w:val="0"/>
          <w:divBdr>
            <w:top w:val="none" w:sz="0" w:space="0" w:color="auto"/>
            <w:left w:val="none" w:sz="0" w:space="0" w:color="auto"/>
            <w:bottom w:val="none" w:sz="0" w:space="0" w:color="auto"/>
            <w:right w:val="none" w:sz="0" w:space="0" w:color="auto"/>
          </w:divBdr>
        </w:div>
        <w:div w:id="758716216">
          <w:marLeft w:val="0"/>
          <w:marRight w:val="0"/>
          <w:marTop w:val="120"/>
          <w:marBottom w:val="0"/>
          <w:divBdr>
            <w:top w:val="none" w:sz="0" w:space="0" w:color="auto"/>
            <w:left w:val="none" w:sz="0" w:space="0" w:color="auto"/>
            <w:bottom w:val="none" w:sz="0" w:space="0" w:color="auto"/>
            <w:right w:val="none" w:sz="0" w:space="0" w:color="auto"/>
          </w:divBdr>
        </w:div>
        <w:div w:id="1229460339">
          <w:marLeft w:val="0"/>
          <w:marRight w:val="0"/>
          <w:marTop w:val="120"/>
          <w:marBottom w:val="0"/>
          <w:divBdr>
            <w:top w:val="none" w:sz="0" w:space="0" w:color="auto"/>
            <w:left w:val="none" w:sz="0" w:space="0" w:color="auto"/>
            <w:bottom w:val="none" w:sz="0" w:space="0" w:color="auto"/>
            <w:right w:val="none" w:sz="0" w:space="0" w:color="auto"/>
          </w:divBdr>
        </w:div>
        <w:div w:id="614403798">
          <w:marLeft w:val="0"/>
          <w:marRight w:val="0"/>
          <w:marTop w:val="120"/>
          <w:marBottom w:val="0"/>
          <w:divBdr>
            <w:top w:val="none" w:sz="0" w:space="0" w:color="auto"/>
            <w:left w:val="none" w:sz="0" w:space="0" w:color="auto"/>
            <w:bottom w:val="none" w:sz="0" w:space="0" w:color="auto"/>
            <w:right w:val="none" w:sz="0" w:space="0" w:color="auto"/>
          </w:divBdr>
        </w:div>
        <w:div w:id="908001930">
          <w:marLeft w:val="0"/>
          <w:marRight w:val="0"/>
          <w:marTop w:val="120"/>
          <w:marBottom w:val="0"/>
          <w:divBdr>
            <w:top w:val="none" w:sz="0" w:space="0" w:color="auto"/>
            <w:left w:val="none" w:sz="0" w:space="0" w:color="auto"/>
            <w:bottom w:val="none" w:sz="0" w:space="0" w:color="auto"/>
            <w:right w:val="none" w:sz="0" w:space="0" w:color="auto"/>
          </w:divBdr>
        </w:div>
        <w:div w:id="1951010950">
          <w:marLeft w:val="0"/>
          <w:marRight w:val="0"/>
          <w:marTop w:val="120"/>
          <w:marBottom w:val="0"/>
          <w:divBdr>
            <w:top w:val="none" w:sz="0" w:space="0" w:color="auto"/>
            <w:left w:val="none" w:sz="0" w:space="0" w:color="auto"/>
            <w:bottom w:val="none" w:sz="0" w:space="0" w:color="auto"/>
            <w:right w:val="none" w:sz="0" w:space="0" w:color="auto"/>
          </w:divBdr>
        </w:div>
        <w:div w:id="1787041785">
          <w:marLeft w:val="0"/>
          <w:marRight w:val="0"/>
          <w:marTop w:val="120"/>
          <w:marBottom w:val="0"/>
          <w:divBdr>
            <w:top w:val="none" w:sz="0" w:space="0" w:color="auto"/>
            <w:left w:val="none" w:sz="0" w:space="0" w:color="auto"/>
            <w:bottom w:val="none" w:sz="0" w:space="0" w:color="auto"/>
            <w:right w:val="none" w:sz="0" w:space="0" w:color="auto"/>
          </w:divBdr>
        </w:div>
        <w:div w:id="990056218">
          <w:marLeft w:val="0"/>
          <w:marRight w:val="0"/>
          <w:marTop w:val="120"/>
          <w:marBottom w:val="0"/>
          <w:divBdr>
            <w:top w:val="none" w:sz="0" w:space="0" w:color="auto"/>
            <w:left w:val="none" w:sz="0" w:space="0" w:color="auto"/>
            <w:bottom w:val="none" w:sz="0" w:space="0" w:color="auto"/>
            <w:right w:val="none" w:sz="0" w:space="0" w:color="auto"/>
          </w:divBdr>
        </w:div>
        <w:div w:id="1718235135">
          <w:marLeft w:val="0"/>
          <w:marRight w:val="0"/>
          <w:marTop w:val="120"/>
          <w:marBottom w:val="0"/>
          <w:divBdr>
            <w:top w:val="none" w:sz="0" w:space="0" w:color="auto"/>
            <w:left w:val="none" w:sz="0" w:space="0" w:color="auto"/>
            <w:bottom w:val="none" w:sz="0" w:space="0" w:color="auto"/>
            <w:right w:val="none" w:sz="0" w:space="0" w:color="auto"/>
          </w:divBdr>
        </w:div>
        <w:div w:id="1902715096">
          <w:marLeft w:val="0"/>
          <w:marRight w:val="0"/>
          <w:marTop w:val="120"/>
          <w:marBottom w:val="0"/>
          <w:divBdr>
            <w:top w:val="none" w:sz="0" w:space="0" w:color="auto"/>
            <w:left w:val="none" w:sz="0" w:space="0" w:color="auto"/>
            <w:bottom w:val="none" w:sz="0" w:space="0" w:color="auto"/>
            <w:right w:val="none" w:sz="0" w:space="0" w:color="auto"/>
          </w:divBdr>
        </w:div>
        <w:div w:id="471563221">
          <w:marLeft w:val="0"/>
          <w:marRight w:val="0"/>
          <w:marTop w:val="120"/>
          <w:marBottom w:val="0"/>
          <w:divBdr>
            <w:top w:val="none" w:sz="0" w:space="0" w:color="auto"/>
            <w:left w:val="none" w:sz="0" w:space="0" w:color="auto"/>
            <w:bottom w:val="none" w:sz="0" w:space="0" w:color="auto"/>
            <w:right w:val="none" w:sz="0" w:space="0" w:color="auto"/>
          </w:divBdr>
        </w:div>
        <w:div w:id="1321494666">
          <w:marLeft w:val="0"/>
          <w:marRight w:val="0"/>
          <w:marTop w:val="120"/>
          <w:marBottom w:val="0"/>
          <w:divBdr>
            <w:top w:val="none" w:sz="0" w:space="0" w:color="auto"/>
            <w:left w:val="none" w:sz="0" w:space="0" w:color="auto"/>
            <w:bottom w:val="none" w:sz="0" w:space="0" w:color="auto"/>
            <w:right w:val="none" w:sz="0" w:space="0" w:color="auto"/>
          </w:divBdr>
        </w:div>
        <w:div w:id="265700025">
          <w:marLeft w:val="0"/>
          <w:marRight w:val="0"/>
          <w:marTop w:val="120"/>
          <w:marBottom w:val="0"/>
          <w:divBdr>
            <w:top w:val="none" w:sz="0" w:space="0" w:color="auto"/>
            <w:left w:val="none" w:sz="0" w:space="0" w:color="auto"/>
            <w:bottom w:val="none" w:sz="0" w:space="0" w:color="auto"/>
            <w:right w:val="none" w:sz="0" w:space="0" w:color="auto"/>
          </w:divBdr>
        </w:div>
        <w:div w:id="1238713217">
          <w:marLeft w:val="0"/>
          <w:marRight w:val="0"/>
          <w:marTop w:val="120"/>
          <w:marBottom w:val="0"/>
          <w:divBdr>
            <w:top w:val="none" w:sz="0" w:space="0" w:color="auto"/>
            <w:left w:val="none" w:sz="0" w:space="0" w:color="auto"/>
            <w:bottom w:val="none" w:sz="0" w:space="0" w:color="auto"/>
            <w:right w:val="none" w:sz="0" w:space="0" w:color="auto"/>
          </w:divBdr>
        </w:div>
        <w:div w:id="1040277111">
          <w:marLeft w:val="0"/>
          <w:marRight w:val="0"/>
          <w:marTop w:val="120"/>
          <w:marBottom w:val="0"/>
          <w:divBdr>
            <w:top w:val="none" w:sz="0" w:space="0" w:color="auto"/>
            <w:left w:val="none" w:sz="0" w:space="0" w:color="auto"/>
            <w:bottom w:val="none" w:sz="0" w:space="0" w:color="auto"/>
            <w:right w:val="none" w:sz="0" w:space="0" w:color="auto"/>
          </w:divBdr>
        </w:div>
        <w:div w:id="660889330">
          <w:marLeft w:val="0"/>
          <w:marRight w:val="0"/>
          <w:marTop w:val="120"/>
          <w:marBottom w:val="0"/>
          <w:divBdr>
            <w:top w:val="none" w:sz="0" w:space="0" w:color="auto"/>
            <w:left w:val="none" w:sz="0" w:space="0" w:color="auto"/>
            <w:bottom w:val="none" w:sz="0" w:space="0" w:color="auto"/>
            <w:right w:val="none" w:sz="0" w:space="0" w:color="auto"/>
          </w:divBdr>
        </w:div>
        <w:div w:id="143208735">
          <w:marLeft w:val="0"/>
          <w:marRight w:val="0"/>
          <w:marTop w:val="120"/>
          <w:marBottom w:val="0"/>
          <w:divBdr>
            <w:top w:val="none" w:sz="0" w:space="0" w:color="auto"/>
            <w:left w:val="none" w:sz="0" w:space="0" w:color="auto"/>
            <w:bottom w:val="none" w:sz="0" w:space="0" w:color="auto"/>
            <w:right w:val="none" w:sz="0" w:space="0" w:color="auto"/>
          </w:divBdr>
        </w:div>
        <w:div w:id="33503185">
          <w:marLeft w:val="0"/>
          <w:marRight w:val="0"/>
          <w:marTop w:val="120"/>
          <w:marBottom w:val="0"/>
          <w:divBdr>
            <w:top w:val="none" w:sz="0" w:space="0" w:color="auto"/>
            <w:left w:val="none" w:sz="0" w:space="0" w:color="auto"/>
            <w:bottom w:val="none" w:sz="0" w:space="0" w:color="auto"/>
            <w:right w:val="none" w:sz="0" w:space="0" w:color="auto"/>
          </w:divBdr>
        </w:div>
        <w:div w:id="1445536977">
          <w:marLeft w:val="0"/>
          <w:marRight w:val="0"/>
          <w:marTop w:val="120"/>
          <w:marBottom w:val="0"/>
          <w:divBdr>
            <w:top w:val="none" w:sz="0" w:space="0" w:color="auto"/>
            <w:left w:val="none" w:sz="0" w:space="0" w:color="auto"/>
            <w:bottom w:val="none" w:sz="0" w:space="0" w:color="auto"/>
            <w:right w:val="none" w:sz="0" w:space="0" w:color="auto"/>
          </w:divBdr>
        </w:div>
        <w:div w:id="76561947">
          <w:marLeft w:val="0"/>
          <w:marRight w:val="0"/>
          <w:marTop w:val="120"/>
          <w:marBottom w:val="0"/>
          <w:divBdr>
            <w:top w:val="none" w:sz="0" w:space="0" w:color="auto"/>
            <w:left w:val="none" w:sz="0" w:space="0" w:color="auto"/>
            <w:bottom w:val="none" w:sz="0" w:space="0" w:color="auto"/>
            <w:right w:val="none" w:sz="0" w:space="0" w:color="auto"/>
          </w:divBdr>
        </w:div>
        <w:div w:id="557009395">
          <w:marLeft w:val="0"/>
          <w:marRight w:val="0"/>
          <w:marTop w:val="120"/>
          <w:marBottom w:val="0"/>
          <w:divBdr>
            <w:top w:val="none" w:sz="0" w:space="0" w:color="auto"/>
            <w:left w:val="none" w:sz="0" w:space="0" w:color="auto"/>
            <w:bottom w:val="none" w:sz="0" w:space="0" w:color="auto"/>
            <w:right w:val="none" w:sz="0" w:space="0" w:color="auto"/>
          </w:divBdr>
        </w:div>
        <w:div w:id="2067990413">
          <w:marLeft w:val="0"/>
          <w:marRight w:val="0"/>
          <w:marTop w:val="120"/>
          <w:marBottom w:val="0"/>
          <w:divBdr>
            <w:top w:val="none" w:sz="0" w:space="0" w:color="auto"/>
            <w:left w:val="none" w:sz="0" w:space="0" w:color="auto"/>
            <w:bottom w:val="none" w:sz="0" w:space="0" w:color="auto"/>
            <w:right w:val="none" w:sz="0" w:space="0" w:color="auto"/>
          </w:divBdr>
        </w:div>
        <w:div w:id="1018846644">
          <w:marLeft w:val="0"/>
          <w:marRight w:val="0"/>
          <w:marTop w:val="120"/>
          <w:marBottom w:val="0"/>
          <w:divBdr>
            <w:top w:val="none" w:sz="0" w:space="0" w:color="auto"/>
            <w:left w:val="none" w:sz="0" w:space="0" w:color="auto"/>
            <w:bottom w:val="none" w:sz="0" w:space="0" w:color="auto"/>
            <w:right w:val="none" w:sz="0" w:space="0" w:color="auto"/>
          </w:divBdr>
        </w:div>
        <w:div w:id="1414350212">
          <w:marLeft w:val="0"/>
          <w:marRight w:val="0"/>
          <w:marTop w:val="120"/>
          <w:marBottom w:val="0"/>
          <w:divBdr>
            <w:top w:val="none" w:sz="0" w:space="0" w:color="auto"/>
            <w:left w:val="none" w:sz="0" w:space="0" w:color="auto"/>
            <w:bottom w:val="none" w:sz="0" w:space="0" w:color="auto"/>
            <w:right w:val="none" w:sz="0" w:space="0" w:color="auto"/>
          </w:divBdr>
        </w:div>
        <w:div w:id="1888225384">
          <w:marLeft w:val="0"/>
          <w:marRight w:val="0"/>
          <w:marTop w:val="120"/>
          <w:marBottom w:val="0"/>
          <w:divBdr>
            <w:top w:val="none" w:sz="0" w:space="0" w:color="auto"/>
            <w:left w:val="none" w:sz="0" w:space="0" w:color="auto"/>
            <w:bottom w:val="none" w:sz="0" w:space="0" w:color="auto"/>
            <w:right w:val="none" w:sz="0" w:space="0" w:color="auto"/>
          </w:divBdr>
        </w:div>
        <w:div w:id="948967928">
          <w:marLeft w:val="0"/>
          <w:marRight w:val="0"/>
          <w:marTop w:val="0"/>
          <w:marBottom w:val="192"/>
          <w:divBdr>
            <w:top w:val="none" w:sz="0" w:space="0" w:color="auto"/>
            <w:left w:val="none" w:sz="0" w:space="0" w:color="auto"/>
            <w:bottom w:val="none" w:sz="0" w:space="0" w:color="auto"/>
            <w:right w:val="none" w:sz="0" w:space="0" w:color="auto"/>
          </w:divBdr>
          <w:divsChild>
            <w:div w:id="176582408">
              <w:marLeft w:val="0"/>
              <w:marRight w:val="0"/>
              <w:marTop w:val="120"/>
              <w:marBottom w:val="0"/>
              <w:divBdr>
                <w:top w:val="none" w:sz="0" w:space="0" w:color="auto"/>
                <w:left w:val="none" w:sz="0" w:space="0" w:color="auto"/>
                <w:bottom w:val="none" w:sz="0" w:space="0" w:color="auto"/>
                <w:right w:val="none" w:sz="0" w:space="0" w:color="auto"/>
              </w:divBdr>
            </w:div>
          </w:divsChild>
        </w:div>
        <w:div w:id="1085301989">
          <w:marLeft w:val="0"/>
          <w:marRight w:val="0"/>
          <w:marTop w:val="120"/>
          <w:marBottom w:val="192"/>
          <w:divBdr>
            <w:top w:val="none" w:sz="0" w:space="0" w:color="auto"/>
            <w:left w:val="single" w:sz="24" w:space="0" w:color="CED3F1"/>
            <w:bottom w:val="none" w:sz="0" w:space="0" w:color="auto"/>
            <w:right w:val="none" w:sz="0" w:space="0" w:color="auto"/>
          </w:divBdr>
        </w:div>
        <w:div w:id="1022365564">
          <w:marLeft w:val="0"/>
          <w:marRight w:val="0"/>
          <w:marTop w:val="120"/>
          <w:marBottom w:val="96"/>
          <w:divBdr>
            <w:top w:val="none" w:sz="0" w:space="0" w:color="auto"/>
            <w:left w:val="single" w:sz="24" w:space="0" w:color="CED3F1"/>
            <w:bottom w:val="none" w:sz="0" w:space="0" w:color="auto"/>
            <w:right w:val="none" w:sz="0" w:space="0" w:color="auto"/>
          </w:divBdr>
        </w:div>
        <w:div w:id="83259416">
          <w:marLeft w:val="0"/>
          <w:marRight w:val="0"/>
          <w:marTop w:val="120"/>
          <w:marBottom w:val="0"/>
          <w:divBdr>
            <w:top w:val="none" w:sz="0" w:space="0" w:color="auto"/>
            <w:left w:val="none" w:sz="0" w:space="0" w:color="auto"/>
            <w:bottom w:val="none" w:sz="0" w:space="0" w:color="auto"/>
            <w:right w:val="none" w:sz="0" w:space="0" w:color="auto"/>
          </w:divBdr>
        </w:div>
        <w:div w:id="1594241257">
          <w:marLeft w:val="0"/>
          <w:marRight w:val="0"/>
          <w:marTop w:val="120"/>
          <w:marBottom w:val="0"/>
          <w:divBdr>
            <w:top w:val="none" w:sz="0" w:space="0" w:color="auto"/>
            <w:left w:val="none" w:sz="0" w:space="0" w:color="auto"/>
            <w:bottom w:val="none" w:sz="0" w:space="0" w:color="auto"/>
            <w:right w:val="none" w:sz="0" w:space="0" w:color="auto"/>
          </w:divBdr>
        </w:div>
        <w:div w:id="1853951065">
          <w:marLeft w:val="0"/>
          <w:marRight w:val="0"/>
          <w:marTop w:val="120"/>
          <w:marBottom w:val="0"/>
          <w:divBdr>
            <w:top w:val="none" w:sz="0" w:space="0" w:color="auto"/>
            <w:left w:val="none" w:sz="0" w:space="0" w:color="auto"/>
            <w:bottom w:val="none" w:sz="0" w:space="0" w:color="auto"/>
            <w:right w:val="none" w:sz="0" w:space="0" w:color="auto"/>
          </w:divBdr>
        </w:div>
        <w:div w:id="1340738656">
          <w:marLeft w:val="0"/>
          <w:marRight w:val="0"/>
          <w:marTop w:val="120"/>
          <w:marBottom w:val="0"/>
          <w:divBdr>
            <w:top w:val="none" w:sz="0" w:space="0" w:color="auto"/>
            <w:left w:val="none" w:sz="0" w:space="0" w:color="auto"/>
            <w:bottom w:val="none" w:sz="0" w:space="0" w:color="auto"/>
            <w:right w:val="none" w:sz="0" w:space="0" w:color="auto"/>
          </w:divBdr>
        </w:div>
        <w:div w:id="1109086786">
          <w:marLeft w:val="0"/>
          <w:marRight w:val="0"/>
          <w:marTop w:val="120"/>
          <w:marBottom w:val="0"/>
          <w:divBdr>
            <w:top w:val="none" w:sz="0" w:space="0" w:color="auto"/>
            <w:left w:val="none" w:sz="0" w:space="0" w:color="auto"/>
            <w:bottom w:val="none" w:sz="0" w:space="0" w:color="auto"/>
            <w:right w:val="none" w:sz="0" w:space="0" w:color="auto"/>
          </w:divBdr>
        </w:div>
        <w:div w:id="1553230679">
          <w:marLeft w:val="0"/>
          <w:marRight w:val="0"/>
          <w:marTop w:val="120"/>
          <w:marBottom w:val="0"/>
          <w:divBdr>
            <w:top w:val="none" w:sz="0" w:space="0" w:color="auto"/>
            <w:left w:val="none" w:sz="0" w:space="0" w:color="auto"/>
            <w:bottom w:val="none" w:sz="0" w:space="0" w:color="auto"/>
            <w:right w:val="none" w:sz="0" w:space="0" w:color="auto"/>
          </w:divBdr>
        </w:div>
        <w:div w:id="256452038">
          <w:marLeft w:val="0"/>
          <w:marRight w:val="0"/>
          <w:marTop w:val="120"/>
          <w:marBottom w:val="0"/>
          <w:divBdr>
            <w:top w:val="none" w:sz="0" w:space="0" w:color="auto"/>
            <w:left w:val="none" w:sz="0" w:space="0" w:color="auto"/>
            <w:bottom w:val="none" w:sz="0" w:space="0" w:color="auto"/>
            <w:right w:val="none" w:sz="0" w:space="0" w:color="auto"/>
          </w:divBdr>
        </w:div>
        <w:div w:id="978614775">
          <w:marLeft w:val="0"/>
          <w:marRight w:val="0"/>
          <w:marTop w:val="120"/>
          <w:marBottom w:val="0"/>
          <w:divBdr>
            <w:top w:val="none" w:sz="0" w:space="0" w:color="auto"/>
            <w:left w:val="none" w:sz="0" w:space="0" w:color="auto"/>
            <w:bottom w:val="none" w:sz="0" w:space="0" w:color="auto"/>
            <w:right w:val="none" w:sz="0" w:space="0" w:color="auto"/>
          </w:divBdr>
        </w:div>
        <w:div w:id="632558261">
          <w:marLeft w:val="0"/>
          <w:marRight w:val="0"/>
          <w:marTop w:val="120"/>
          <w:marBottom w:val="0"/>
          <w:divBdr>
            <w:top w:val="none" w:sz="0" w:space="0" w:color="auto"/>
            <w:left w:val="none" w:sz="0" w:space="0" w:color="auto"/>
            <w:bottom w:val="none" w:sz="0" w:space="0" w:color="auto"/>
            <w:right w:val="none" w:sz="0" w:space="0" w:color="auto"/>
          </w:divBdr>
        </w:div>
        <w:div w:id="848367902">
          <w:marLeft w:val="0"/>
          <w:marRight w:val="0"/>
          <w:marTop w:val="120"/>
          <w:marBottom w:val="0"/>
          <w:divBdr>
            <w:top w:val="none" w:sz="0" w:space="0" w:color="auto"/>
            <w:left w:val="none" w:sz="0" w:space="0" w:color="auto"/>
            <w:bottom w:val="none" w:sz="0" w:space="0" w:color="auto"/>
            <w:right w:val="none" w:sz="0" w:space="0" w:color="auto"/>
          </w:divBdr>
        </w:div>
        <w:div w:id="950631211">
          <w:marLeft w:val="0"/>
          <w:marRight w:val="0"/>
          <w:marTop w:val="120"/>
          <w:marBottom w:val="0"/>
          <w:divBdr>
            <w:top w:val="none" w:sz="0" w:space="0" w:color="auto"/>
            <w:left w:val="none" w:sz="0" w:space="0" w:color="auto"/>
            <w:bottom w:val="none" w:sz="0" w:space="0" w:color="auto"/>
            <w:right w:val="none" w:sz="0" w:space="0" w:color="auto"/>
          </w:divBdr>
        </w:div>
        <w:div w:id="1520199119">
          <w:marLeft w:val="0"/>
          <w:marRight w:val="0"/>
          <w:marTop w:val="120"/>
          <w:marBottom w:val="0"/>
          <w:divBdr>
            <w:top w:val="none" w:sz="0" w:space="0" w:color="auto"/>
            <w:left w:val="none" w:sz="0" w:space="0" w:color="auto"/>
            <w:bottom w:val="none" w:sz="0" w:space="0" w:color="auto"/>
            <w:right w:val="none" w:sz="0" w:space="0" w:color="auto"/>
          </w:divBdr>
        </w:div>
        <w:div w:id="1255095849">
          <w:marLeft w:val="0"/>
          <w:marRight w:val="0"/>
          <w:marTop w:val="120"/>
          <w:marBottom w:val="0"/>
          <w:divBdr>
            <w:top w:val="none" w:sz="0" w:space="0" w:color="auto"/>
            <w:left w:val="none" w:sz="0" w:space="0" w:color="auto"/>
            <w:bottom w:val="none" w:sz="0" w:space="0" w:color="auto"/>
            <w:right w:val="none" w:sz="0" w:space="0" w:color="auto"/>
          </w:divBdr>
        </w:div>
        <w:div w:id="1307779414">
          <w:marLeft w:val="0"/>
          <w:marRight w:val="0"/>
          <w:marTop w:val="120"/>
          <w:marBottom w:val="0"/>
          <w:divBdr>
            <w:top w:val="none" w:sz="0" w:space="0" w:color="auto"/>
            <w:left w:val="none" w:sz="0" w:space="0" w:color="auto"/>
            <w:bottom w:val="none" w:sz="0" w:space="0" w:color="auto"/>
            <w:right w:val="none" w:sz="0" w:space="0" w:color="auto"/>
          </w:divBdr>
        </w:div>
        <w:div w:id="1649167644">
          <w:marLeft w:val="0"/>
          <w:marRight w:val="0"/>
          <w:marTop w:val="120"/>
          <w:marBottom w:val="0"/>
          <w:divBdr>
            <w:top w:val="none" w:sz="0" w:space="0" w:color="auto"/>
            <w:left w:val="none" w:sz="0" w:space="0" w:color="auto"/>
            <w:bottom w:val="none" w:sz="0" w:space="0" w:color="auto"/>
            <w:right w:val="none" w:sz="0" w:space="0" w:color="auto"/>
          </w:divBdr>
        </w:div>
        <w:div w:id="1514109017">
          <w:marLeft w:val="0"/>
          <w:marRight w:val="0"/>
          <w:marTop w:val="120"/>
          <w:marBottom w:val="0"/>
          <w:divBdr>
            <w:top w:val="none" w:sz="0" w:space="0" w:color="auto"/>
            <w:left w:val="none" w:sz="0" w:space="0" w:color="auto"/>
            <w:bottom w:val="none" w:sz="0" w:space="0" w:color="auto"/>
            <w:right w:val="none" w:sz="0" w:space="0" w:color="auto"/>
          </w:divBdr>
        </w:div>
        <w:div w:id="741680286">
          <w:marLeft w:val="0"/>
          <w:marRight w:val="0"/>
          <w:marTop w:val="120"/>
          <w:marBottom w:val="0"/>
          <w:divBdr>
            <w:top w:val="none" w:sz="0" w:space="0" w:color="auto"/>
            <w:left w:val="none" w:sz="0" w:space="0" w:color="auto"/>
            <w:bottom w:val="none" w:sz="0" w:space="0" w:color="auto"/>
            <w:right w:val="none" w:sz="0" w:space="0" w:color="auto"/>
          </w:divBdr>
        </w:div>
        <w:div w:id="1690254706">
          <w:marLeft w:val="0"/>
          <w:marRight w:val="0"/>
          <w:marTop w:val="120"/>
          <w:marBottom w:val="0"/>
          <w:divBdr>
            <w:top w:val="none" w:sz="0" w:space="0" w:color="auto"/>
            <w:left w:val="none" w:sz="0" w:space="0" w:color="auto"/>
            <w:bottom w:val="none" w:sz="0" w:space="0" w:color="auto"/>
            <w:right w:val="none" w:sz="0" w:space="0" w:color="auto"/>
          </w:divBdr>
        </w:div>
        <w:div w:id="1570966688">
          <w:marLeft w:val="0"/>
          <w:marRight w:val="0"/>
          <w:marTop w:val="120"/>
          <w:marBottom w:val="0"/>
          <w:divBdr>
            <w:top w:val="none" w:sz="0" w:space="0" w:color="auto"/>
            <w:left w:val="none" w:sz="0" w:space="0" w:color="auto"/>
            <w:bottom w:val="none" w:sz="0" w:space="0" w:color="auto"/>
            <w:right w:val="none" w:sz="0" w:space="0" w:color="auto"/>
          </w:divBdr>
        </w:div>
        <w:div w:id="1869290501">
          <w:marLeft w:val="0"/>
          <w:marRight w:val="0"/>
          <w:marTop w:val="120"/>
          <w:marBottom w:val="0"/>
          <w:divBdr>
            <w:top w:val="none" w:sz="0" w:space="0" w:color="auto"/>
            <w:left w:val="none" w:sz="0" w:space="0" w:color="auto"/>
            <w:bottom w:val="none" w:sz="0" w:space="0" w:color="auto"/>
            <w:right w:val="none" w:sz="0" w:space="0" w:color="auto"/>
          </w:divBdr>
        </w:div>
        <w:div w:id="2112507431">
          <w:marLeft w:val="0"/>
          <w:marRight w:val="0"/>
          <w:marTop w:val="120"/>
          <w:marBottom w:val="0"/>
          <w:divBdr>
            <w:top w:val="none" w:sz="0" w:space="0" w:color="auto"/>
            <w:left w:val="none" w:sz="0" w:space="0" w:color="auto"/>
            <w:bottom w:val="none" w:sz="0" w:space="0" w:color="auto"/>
            <w:right w:val="none" w:sz="0" w:space="0" w:color="auto"/>
          </w:divBdr>
        </w:div>
        <w:div w:id="1083842074">
          <w:marLeft w:val="0"/>
          <w:marRight w:val="0"/>
          <w:marTop w:val="120"/>
          <w:marBottom w:val="0"/>
          <w:divBdr>
            <w:top w:val="none" w:sz="0" w:space="0" w:color="auto"/>
            <w:left w:val="none" w:sz="0" w:space="0" w:color="auto"/>
            <w:bottom w:val="none" w:sz="0" w:space="0" w:color="auto"/>
            <w:right w:val="none" w:sz="0" w:space="0" w:color="auto"/>
          </w:divBdr>
        </w:div>
        <w:div w:id="1423062099">
          <w:marLeft w:val="0"/>
          <w:marRight w:val="0"/>
          <w:marTop w:val="120"/>
          <w:marBottom w:val="0"/>
          <w:divBdr>
            <w:top w:val="none" w:sz="0" w:space="0" w:color="auto"/>
            <w:left w:val="none" w:sz="0" w:space="0" w:color="auto"/>
            <w:bottom w:val="none" w:sz="0" w:space="0" w:color="auto"/>
            <w:right w:val="none" w:sz="0" w:space="0" w:color="auto"/>
          </w:divBdr>
        </w:div>
        <w:div w:id="1664623153">
          <w:marLeft w:val="0"/>
          <w:marRight w:val="0"/>
          <w:marTop w:val="120"/>
          <w:marBottom w:val="0"/>
          <w:divBdr>
            <w:top w:val="none" w:sz="0" w:space="0" w:color="auto"/>
            <w:left w:val="none" w:sz="0" w:space="0" w:color="auto"/>
            <w:bottom w:val="none" w:sz="0" w:space="0" w:color="auto"/>
            <w:right w:val="none" w:sz="0" w:space="0" w:color="auto"/>
          </w:divBdr>
        </w:div>
        <w:div w:id="1286740187">
          <w:marLeft w:val="0"/>
          <w:marRight w:val="0"/>
          <w:marTop w:val="120"/>
          <w:marBottom w:val="0"/>
          <w:divBdr>
            <w:top w:val="none" w:sz="0" w:space="0" w:color="auto"/>
            <w:left w:val="none" w:sz="0" w:space="0" w:color="auto"/>
            <w:bottom w:val="none" w:sz="0" w:space="0" w:color="auto"/>
            <w:right w:val="none" w:sz="0" w:space="0" w:color="auto"/>
          </w:divBdr>
        </w:div>
        <w:div w:id="621807126">
          <w:marLeft w:val="0"/>
          <w:marRight w:val="0"/>
          <w:marTop w:val="120"/>
          <w:marBottom w:val="0"/>
          <w:divBdr>
            <w:top w:val="none" w:sz="0" w:space="0" w:color="auto"/>
            <w:left w:val="none" w:sz="0" w:space="0" w:color="auto"/>
            <w:bottom w:val="none" w:sz="0" w:space="0" w:color="auto"/>
            <w:right w:val="none" w:sz="0" w:space="0" w:color="auto"/>
          </w:divBdr>
        </w:div>
        <w:div w:id="345056391">
          <w:marLeft w:val="0"/>
          <w:marRight w:val="0"/>
          <w:marTop w:val="120"/>
          <w:marBottom w:val="0"/>
          <w:divBdr>
            <w:top w:val="none" w:sz="0" w:space="0" w:color="auto"/>
            <w:left w:val="none" w:sz="0" w:space="0" w:color="auto"/>
            <w:bottom w:val="none" w:sz="0" w:space="0" w:color="auto"/>
            <w:right w:val="none" w:sz="0" w:space="0" w:color="auto"/>
          </w:divBdr>
        </w:div>
        <w:div w:id="1746682689">
          <w:marLeft w:val="0"/>
          <w:marRight w:val="0"/>
          <w:marTop w:val="120"/>
          <w:marBottom w:val="0"/>
          <w:divBdr>
            <w:top w:val="none" w:sz="0" w:space="0" w:color="auto"/>
            <w:left w:val="none" w:sz="0" w:space="0" w:color="auto"/>
            <w:bottom w:val="none" w:sz="0" w:space="0" w:color="auto"/>
            <w:right w:val="none" w:sz="0" w:space="0" w:color="auto"/>
          </w:divBdr>
        </w:div>
        <w:div w:id="1023281886">
          <w:marLeft w:val="0"/>
          <w:marRight w:val="0"/>
          <w:marTop w:val="120"/>
          <w:marBottom w:val="0"/>
          <w:divBdr>
            <w:top w:val="none" w:sz="0" w:space="0" w:color="auto"/>
            <w:left w:val="none" w:sz="0" w:space="0" w:color="auto"/>
            <w:bottom w:val="none" w:sz="0" w:space="0" w:color="auto"/>
            <w:right w:val="none" w:sz="0" w:space="0" w:color="auto"/>
          </w:divBdr>
        </w:div>
        <w:div w:id="1781870708">
          <w:marLeft w:val="0"/>
          <w:marRight w:val="0"/>
          <w:marTop w:val="120"/>
          <w:marBottom w:val="0"/>
          <w:divBdr>
            <w:top w:val="none" w:sz="0" w:space="0" w:color="auto"/>
            <w:left w:val="none" w:sz="0" w:space="0" w:color="auto"/>
            <w:bottom w:val="none" w:sz="0" w:space="0" w:color="auto"/>
            <w:right w:val="none" w:sz="0" w:space="0" w:color="auto"/>
          </w:divBdr>
        </w:div>
        <w:div w:id="1646742005">
          <w:marLeft w:val="0"/>
          <w:marRight w:val="0"/>
          <w:marTop w:val="120"/>
          <w:marBottom w:val="0"/>
          <w:divBdr>
            <w:top w:val="none" w:sz="0" w:space="0" w:color="auto"/>
            <w:left w:val="none" w:sz="0" w:space="0" w:color="auto"/>
            <w:bottom w:val="none" w:sz="0" w:space="0" w:color="auto"/>
            <w:right w:val="none" w:sz="0" w:space="0" w:color="auto"/>
          </w:divBdr>
        </w:div>
        <w:div w:id="1327248328">
          <w:marLeft w:val="0"/>
          <w:marRight w:val="0"/>
          <w:marTop w:val="120"/>
          <w:marBottom w:val="0"/>
          <w:divBdr>
            <w:top w:val="none" w:sz="0" w:space="0" w:color="auto"/>
            <w:left w:val="none" w:sz="0" w:space="0" w:color="auto"/>
            <w:bottom w:val="none" w:sz="0" w:space="0" w:color="auto"/>
            <w:right w:val="none" w:sz="0" w:space="0" w:color="auto"/>
          </w:divBdr>
        </w:div>
        <w:div w:id="427239193">
          <w:marLeft w:val="0"/>
          <w:marRight w:val="0"/>
          <w:marTop w:val="120"/>
          <w:marBottom w:val="0"/>
          <w:divBdr>
            <w:top w:val="none" w:sz="0" w:space="0" w:color="auto"/>
            <w:left w:val="none" w:sz="0" w:space="0" w:color="auto"/>
            <w:bottom w:val="none" w:sz="0" w:space="0" w:color="auto"/>
            <w:right w:val="none" w:sz="0" w:space="0" w:color="auto"/>
          </w:divBdr>
        </w:div>
        <w:div w:id="2045595552">
          <w:marLeft w:val="0"/>
          <w:marRight w:val="0"/>
          <w:marTop w:val="120"/>
          <w:marBottom w:val="0"/>
          <w:divBdr>
            <w:top w:val="none" w:sz="0" w:space="0" w:color="auto"/>
            <w:left w:val="none" w:sz="0" w:space="0" w:color="auto"/>
            <w:bottom w:val="none" w:sz="0" w:space="0" w:color="auto"/>
            <w:right w:val="none" w:sz="0" w:space="0" w:color="auto"/>
          </w:divBdr>
        </w:div>
        <w:div w:id="1415203133">
          <w:marLeft w:val="0"/>
          <w:marRight w:val="0"/>
          <w:marTop w:val="120"/>
          <w:marBottom w:val="0"/>
          <w:divBdr>
            <w:top w:val="none" w:sz="0" w:space="0" w:color="auto"/>
            <w:left w:val="none" w:sz="0" w:space="0" w:color="auto"/>
            <w:bottom w:val="none" w:sz="0" w:space="0" w:color="auto"/>
            <w:right w:val="none" w:sz="0" w:space="0" w:color="auto"/>
          </w:divBdr>
        </w:div>
        <w:div w:id="911890696">
          <w:marLeft w:val="0"/>
          <w:marRight w:val="0"/>
          <w:marTop w:val="120"/>
          <w:marBottom w:val="0"/>
          <w:divBdr>
            <w:top w:val="none" w:sz="0" w:space="0" w:color="auto"/>
            <w:left w:val="none" w:sz="0" w:space="0" w:color="auto"/>
            <w:bottom w:val="none" w:sz="0" w:space="0" w:color="auto"/>
            <w:right w:val="none" w:sz="0" w:space="0" w:color="auto"/>
          </w:divBdr>
        </w:div>
        <w:div w:id="976881011">
          <w:marLeft w:val="0"/>
          <w:marRight w:val="0"/>
          <w:marTop w:val="120"/>
          <w:marBottom w:val="0"/>
          <w:divBdr>
            <w:top w:val="none" w:sz="0" w:space="0" w:color="auto"/>
            <w:left w:val="none" w:sz="0" w:space="0" w:color="auto"/>
            <w:bottom w:val="none" w:sz="0" w:space="0" w:color="auto"/>
            <w:right w:val="none" w:sz="0" w:space="0" w:color="auto"/>
          </w:divBdr>
        </w:div>
        <w:div w:id="403920675">
          <w:marLeft w:val="0"/>
          <w:marRight w:val="0"/>
          <w:marTop w:val="120"/>
          <w:marBottom w:val="0"/>
          <w:divBdr>
            <w:top w:val="none" w:sz="0" w:space="0" w:color="auto"/>
            <w:left w:val="none" w:sz="0" w:space="0" w:color="auto"/>
            <w:bottom w:val="none" w:sz="0" w:space="0" w:color="auto"/>
            <w:right w:val="none" w:sz="0" w:space="0" w:color="auto"/>
          </w:divBdr>
        </w:div>
        <w:div w:id="1868257328">
          <w:marLeft w:val="0"/>
          <w:marRight w:val="0"/>
          <w:marTop w:val="120"/>
          <w:marBottom w:val="0"/>
          <w:divBdr>
            <w:top w:val="none" w:sz="0" w:space="0" w:color="auto"/>
            <w:left w:val="none" w:sz="0" w:space="0" w:color="auto"/>
            <w:bottom w:val="none" w:sz="0" w:space="0" w:color="auto"/>
            <w:right w:val="none" w:sz="0" w:space="0" w:color="auto"/>
          </w:divBdr>
        </w:div>
        <w:div w:id="1096560203">
          <w:marLeft w:val="0"/>
          <w:marRight w:val="0"/>
          <w:marTop w:val="120"/>
          <w:marBottom w:val="0"/>
          <w:divBdr>
            <w:top w:val="none" w:sz="0" w:space="0" w:color="auto"/>
            <w:left w:val="none" w:sz="0" w:space="0" w:color="auto"/>
            <w:bottom w:val="none" w:sz="0" w:space="0" w:color="auto"/>
            <w:right w:val="none" w:sz="0" w:space="0" w:color="auto"/>
          </w:divBdr>
        </w:div>
        <w:div w:id="2141874859">
          <w:marLeft w:val="0"/>
          <w:marRight w:val="0"/>
          <w:marTop w:val="120"/>
          <w:marBottom w:val="0"/>
          <w:divBdr>
            <w:top w:val="none" w:sz="0" w:space="0" w:color="auto"/>
            <w:left w:val="none" w:sz="0" w:space="0" w:color="auto"/>
            <w:bottom w:val="none" w:sz="0" w:space="0" w:color="auto"/>
            <w:right w:val="none" w:sz="0" w:space="0" w:color="auto"/>
          </w:divBdr>
        </w:div>
        <w:div w:id="1124808033">
          <w:marLeft w:val="0"/>
          <w:marRight w:val="0"/>
          <w:marTop w:val="120"/>
          <w:marBottom w:val="0"/>
          <w:divBdr>
            <w:top w:val="none" w:sz="0" w:space="0" w:color="auto"/>
            <w:left w:val="none" w:sz="0" w:space="0" w:color="auto"/>
            <w:bottom w:val="none" w:sz="0" w:space="0" w:color="auto"/>
            <w:right w:val="none" w:sz="0" w:space="0" w:color="auto"/>
          </w:divBdr>
        </w:div>
        <w:div w:id="1777945377">
          <w:marLeft w:val="0"/>
          <w:marRight w:val="0"/>
          <w:marTop w:val="120"/>
          <w:marBottom w:val="0"/>
          <w:divBdr>
            <w:top w:val="none" w:sz="0" w:space="0" w:color="auto"/>
            <w:left w:val="none" w:sz="0" w:space="0" w:color="auto"/>
            <w:bottom w:val="none" w:sz="0" w:space="0" w:color="auto"/>
            <w:right w:val="none" w:sz="0" w:space="0" w:color="auto"/>
          </w:divBdr>
        </w:div>
        <w:div w:id="1441073161">
          <w:marLeft w:val="0"/>
          <w:marRight w:val="0"/>
          <w:marTop w:val="120"/>
          <w:marBottom w:val="0"/>
          <w:divBdr>
            <w:top w:val="none" w:sz="0" w:space="0" w:color="auto"/>
            <w:left w:val="none" w:sz="0" w:space="0" w:color="auto"/>
            <w:bottom w:val="none" w:sz="0" w:space="0" w:color="auto"/>
            <w:right w:val="none" w:sz="0" w:space="0" w:color="auto"/>
          </w:divBdr>
        </w:div>
        <w:div w:id="1408263607">
          <w:marLeft w:val="0"/>
          <w:marRight w:val="0"/>
          <w:marTop w:val="120"/>
          <w:marBottom w:val="0"/>
          <w:divBdr>
            <w:top w:val="none" w:sz="0" w:space="0" w:color="auto"/>
            <w:left w:val="none" w:sz="0" w:space="0" w:color="auto"/>
            <w:bottom w:val="none" w:sz="0" w:space="0" w:color="auto"/>
            <w:right w:val="none" w:sz="0" w:space="0" w:color="auto"/>
          </w:divBdr>
        </w:div>
        <w:div w:id="850485539">
          <w:marLeft w:val="0"/>
          <w:marRight w:val="0"/>
          <w:marTop w:val="120"/>
          <w:marBottom w:val="0"/>
          <w:divBdr>
            <w:top w:val="none" w:sz="0" w:space="0" w:color="auto"/>
            <w:left w:val="none" w:sz="0" w:space="0" w:color="auto"/>
            <w:bottom w:val="none" w:sz="0" w:space="0" w:color="auto"/>
            <w:right w:val="none" w:sz="0" w:space="0" w:color="auto"/>
          </w:divBdr>
        </w:div>
        <w:div w:id="379206442">
          <w:marLeft w:val="0"/>
          <w:marRight w:val="0"/>
          <w:marTop w:val="120"/>
          <w:marBottom w:val="0"/>
          <w:divBdr>
            <w:top w:val="none" w:sz="0" w:space="0" w:color="auto"/>
            <w:left w:val="none" w:sz="0" w:space="0" w:color="auto"/>
            <w:bottom w:val="none" w:sz="0" w:space="0" w:color="auto"/>
            <w:right w:val="none" w:sz="0" w:space="0" w:color="auto"/>
          </w:divBdr>
        </w:div>
        <w:div w:id="1570965516">
          <w:marLeft w:val="0"/>
          <w:marRight w:val="0"/>
          <w:marTop w:val="120"/>
          <w:marBottom w:val="0"/>
          <w:divBdr>
            <w:top w:val="none" w:sz="0" w:space="0" w:color="auto"/>
            <w:left w:val="none" w:sz="0" w:space="0" w:color="auto"/>
            <w:bottom w:val="none" w:sz="0" w:space="0" w:color="auto"/>
            <w:right w:val="none" w:sz="0" w:space="0" w:color="auto"/>
          </w:divBdr>
        </w:div>
        <w:div w:id="1220433444">
          <w:marLeft w:val="0"/>
          <w:marRight w:val="0"/>
          <w:marTop w:val="120"/>
          <w:marBottom w:val="0"/>
          <w:divBdr>
            <w:top w:val="none" w:sz="0" w:space="0" w:color="auto"/>
            <w:left w:val="none" w:sz="0" w:space="0" w:color="auto"/>
            <w:bottom w:val="none" w:sz="0" w:space="0" w:color="auto"/>
            <w:right w:val="none" w:sz="0" w:space="0" w:color="auto"/>
          </w:divBdr>
        </w:div>
        <w:div w:id="1019236995">
          <w:marLeft w:val="0"/>
          <w:marRight w:val="0"/>
          <w:marTop w:val="120"/>
          <w:marBottom w:val="0"/>
          <w:divBdr>
            <w:top w:val="none" w:sz="0" w:space="0" w:color="auto"/>
            <w:left w:val="none" w:sz="0" w:space="0" w:color="auto"/>
            <w:bottom w:val="none" w:sz="0" w:space="0" w:color="auto"/>
            <w:right w:val="none" w:sz="0" w:space="0" w:color="auto"/>
          </w:divBdr>
        </w:div>
        <w:div w:id="235356985">
          <w:marLeft w:val="0"/>
          <w:marRight w:val="0"/>
          <w:marTop w:val="120"/>
          <w:marBottom w:val="0"/>
          <w:divBdr>
            <w:top w:val="none" w:sz="0" w:space="0" w:color="auto"/>
            <w:left w:val="none" w:sz="0" w:space="0" w:color="auto"/>
            <w:bottom w:val="none" w:sz="0" w:space="0" w:color="auto"/>
            <w:right w:val="none" w:sz="0" w:space="0" w:color="auto"/>
          </w:divBdr>
        </w:div>
        <w:div w:id="108087085">
          <w:marLeft w:val="0"/>
          <w:marRight w:val="0"/>
          <w:marTop w:val="120"/>
          <w:marBottom w:val="0"/>
          <w:divBdr>
            <w:top w:val="none" w:sz="0" w:space="0" w:color="auto"/>
            <w:left w:val="none" w:sz="0" w:space="0" w:color="auto"/>
            <w:bottom w:val="none" w:sz="0" w:space="0" w:color="auto"/>
            <w:right w:val="none" w:sz="0" w:space="0" w:color="auto"/>
          </w:divBdr>
        </w:div>
        <w:div w:id="412627794">
          <w:marLeft w:val="0"/>
          <w:marRight w:val="0"/>
          <w:marTop w:val="120"/>
          <w:marBottom w:val="0"/>
          <w:divBdr>
            <w:top w:val="none" w:sz="0" w:space="0" w:color="auto"/>
            <w:left w:val="none" w:sz="0" w:space="0" w:color="auto"/>
            <w:bottom w:val="none" w:sz="0" w:space="0" w:color="auto"/>
            <w:right w:val="none" w:sz="0" w:space="0" w:color="auto"/>
          </w:divBdr>
        </w:div>
        <w:div w:id="1612084584">
          <w:marLeft w:val="0"/>
          <w:marRight w:val="0"/>
          <w:marTop w:val="120"/>
          <w:marBottom w:val="0"/>
          <w:divBdr>
            <w:top w:val="none" w:sz="0" w:space="0" w:color="auto"/>
            <w:left w:val="none" w:sz="0" w:space="0" w:color="auto"/>
            <w:bottom w:val="none" w:sz="0" w:space="0" w:color="auto"/>
            <w:right w:val="none" w:sz="0" w:space="0" w:color="auto"/>
          </w:divBdr>
        </w:div>
        <w:div w:id="866143939">
          <w:marLeft w:val="0"/>
          <w:marRight w:val="0"/>
          <w:marTop w:val="120"/>
          <w:marBottom w:val="0"/>
          <w:divBdr>
            <w:top w:val="none" w:sz="0" w:space="0" w:color="auto"/>
            <w:left w:val="none" w:sz="0" w:space="0" w:color="auto"/>
            <w:bottom w:val="none" w:sz="0" w:space="0" w:color="auto"/>
            <w:right w:val="none" w:sz="0" w:space="0" w:color="auto"/>
          </w:divBdr>
        </w:div>
        <w:div w:id="609775914">
          <w:marLeft w:val="0"/>
          <w:marRight w:val="0"/>
          <w:marTop w:val="120"/>
          <w:marBottom w:val="0"/>
          <w:divBdr>
            <w:top w:val="none" w:sz="0" w:space="0" w:color="auto"/>
            <w:left w:val="none" w:sz="0" w:space="0" w:color="auto"/>
            <w:bottom w:val="none" w:sz="0" w:space="0" w:color="auto"/>
            <w:right w:val="none" w:sz="0" w:space="0" w:color="auto"/>
          </w:divBdr>
        </w:div>
        <w:div w:id="163473076">
          <w:marLeft w:val="0"/>
          <w:marRight w:val="0"/>
          <w:marTop w:val="120"/>
          <w:marBottom w:val="0"/>
          <w:divBdr>
            <w:top w:val="none" w:sz="0" w:space="0" w:color="auto"/>
            <w:left w:val="none" w:sz="0" w:space="0" w:color="auto"/>
            <w:bottom w:val="none" w:sz="0" w:space="0" w:color="auto"/>
            <w:right w:val="none" w:sz="0" w:space="0" w:color="auto"/>
          </w:divBdr>
        </w:div>
        <w:div w:id="728499345">
          <w:marLeft w:val="0"/>
          <w:marRight w:val="0"/>
          <w:marTop w:val="120"/>
          <w:marBottom w:val="0"/>
          <w:divBdr>
            <w:top w:val="none" w:sz="0" w:space="0" w:color="auto"/>
            <w:left w:val="none" w:sz="0" w:space="0" w:color="auto"/>
            <w:bottom w:val="none" w:sz="0" w:space="0" w:color="auto"/>
            <w:right w:val="none" w:sz="0" w:space="0" w:color="auto"/>
          </w:divBdr>
        </w:div>
        <w:div w:id="881206679">
          <w:marLeft w:val="0"/>
          <w:marRight w:val="0"/>
          <w:marTop w:val="120"/>
          <w:marBottom w:val="0"/>
          <w:divBdr>
            <w:top w:val="none" w:sz="0" w:space="0" w:color="auto"/>
            <w:left w:val="none" w:sz="0" w:space="0" w:color="auto"/>
            <w:bottom w:val="none" w:sz="0" w:space="0" w:color="auto"/>
            <w:right w:val="none" w:sz="0" w:space="0" w:color="auto"/>
          </w:divBdr>
        </w:div>
        <w:div w:id="358893696">
          <w:marLeft w:val="0"/>
          <w:marRight w:val="0"/>
          <w:marTop w:val="120"/>
          <w:marBottom w:val="0"/>
          <w:divBdr>
            <w:top w:val="none" w:sz="0" w:space="0" w:color="auto"/>
            <w:left w:val="none" w:sz="0" w:space="0" w:color="auto"/>
            <w:bottom w:val="none" w:sz="0" w:space="0" w:color="auto"/>
            <w:right w:val="none" w:sz="0" w:space="0" w:color="auto"/>
          </w:divBdr>
        </w:div>
        <w:div w:id="1907835268">
          <w:marLeft w:val="0"/>
          <w:marRight w:val="0"/>
          <w:marTop w:val="120"/>
          <w:marBottom w:val="0"/>
          <w:divBdr>
            <w:top w:val="none" w:sz="0" w:space="0" w:color="auto"/>
            <w:left w:val="none" w:sz="0" w:space="0" w:color="auto"/>
            <w:bottom w:val="none" w:sz="0" w:space="0" w:color="auto"/>
            <w:right w:val="none" w:sz="0" w:space="0" w:color="auto"/>
          </w:divBdr>
        </w:div>
        <w:div w:id="303897045">
          <w:marLeft w:val="0"/>
          <w:marRight w:val="0"/>
          <w:marTop w:val="120"/>
          <w:marBottom w:val="0"/>
          <w:divBdr>
            <w:top w:val="none" w:sz="0" w:space="0" w:color="auto"/>
            <w:left w:val="none" w:sz="0" w:space="0" w:color="auto"/>
            <w:bottom w:val="none" w:sz="0" w:space="0" w:color="auto"/>
            <w:right w:val="none" w:sz="0" w:space="0" w:color="auto"/>
          </w:divBdr>
        </w:div>
        <w:div w:id="220673076">
          <w:marLeft w:val="0"/>
          <w:marRight w:val="0"/>
          <w:marTop w:val="120"/>
          <w:marBottom w:val="0"/>
          <w:divBdr>
            <w:top w:val="none" w:sz="0" w:space="0" w:color="auto"/>
            <w:left w:val="none" w:sz="0" w:space="0" w:color="auto"/>
            <w:bottom w:val="none" w:sz="0" w:space="0" w:color="auto"/>
            <w:right w:val="none" w:sz="0" w:space="0" w:color="auto"/>
          </w:divBdr>
        </w:div>
        <w:div w:id="929389260">
          <w:marLeft w:val="0"/>
          <w:marRight w:val="0"/>
          <w:marTop w:val="120"/>
          <w:marBottom w:val="0"/>
          <w:divBdr>
            <w:top w:val="none" w:sz="0" w:space="0" w:color="auto"/>
            <w:left w:val="none" w:sz="0" w:space="0" w:color="auto"/>
            <w:bottom w:val="none" w:sz="0" w:space="0" w:color="auto"/>
            <w:right w:val="none" w:sz="0" w:space="0" w:color="auto"/>
          </w:divBdr>
        </w:div>
        <w:div w:id="1986738711">
          <w:marLeft w:val="0"/>
          <w:marRight w:val="0"/>
          <w:marTop w:val="120"/>
          <w:marBottom w:val="0"/>
          <w:divBdr>
            <w:top w:val="none" w:sz="0" w:space="0" w:color="auto"/>
            <w:left w:val="none" w:sz="0" w:space="0" w:color="auto"/>
            <w:bottom w:val="none" w:sz="0" w:space="0" w:color="auto"/>
            <w:right w:val="none" w:sz="0" w:space="0" w:color="auto"/>
          </w:divBdr>
        </w:div>
        <w:div w:id="372271561">
          <w:marLeft w:val="0"/>
          <w:marRight w:val="0"/>
          <w:marTop w:val="120"/>
          <w:marBottom w:val="0"/>
          <w:divBdr>
            <w:top w:val="none" w:sz="0" w:space="0" w:color="auto"/>
            <w:left w:val="none" w:sz="0" w:space="0" w:color="auto"/>
            <w:bottom w:val="none" w:sz="0" w:space="0" w:color="auto"/>
            <w:right w:val="none" w:sz="0" w:space="0" w:color="auto"/>
          </w:divBdr>
        </w:div>
        <w:div w:id="1951280401">
          <w:marLeft w:val="0"/>
          <w:marRight w:val="0"/>
          <w:marTop w:val="120"/>
          <w:marBottom w:val="0"/>
          <w:divBdr>
            <w:top w:val="none" w:sz="0" w:space="0" w:color="auto"/>
            <w:left w:val="none" w:sz="0" w:space="0" w:color="auto"/>
            <w:bottom w:val="none" w:sz="0" w:space="0" w:color="auto"/>
            <w:right w:val="none" w:sz="0" w:space="0" w:color="auto"/>
          </w:divBdr>
        </w:div>
        <w:div w:id="53549249">
          <w:marLeft w:val="0"/>
          <w:marRight w:val="0"/>
          <w:marTop w:val="120"/>
          <w:marBottom w:val="0"/>
          <w:divBdr>
            <w:top w:val="none" w:sz="0" w:space="0" w:color="auto"/>
            <w:left w:val="none" w:sz="0" w:space="0" w:color="auto"/>
            <w:bottom w:val="none" w:sz="0" w:space="0" w:color="auto"/>
            <w:right w:val="none" w:sz="0" w:space="0" w:color="auto"/>
          </w:divBdr>
        </w:div>
        <w:div w:id="681248464">
          <w:marLeft w:val="0"/>
          <w:marRight w:val="0"/>
          <w:marTop w:val="120"/>
          <w:marBottom w:val="0"/>
          <w:divBdr>
            <w:top w:val="none" w:sz="0" w:space="0" w:color="auto"/>
            <w:left w:val="none" w:sz="0" w:space="0" w:color="auto"/>
            <w:bottom w:val="none" w:sz="0" w:space="0" w:color="auto"/>
            <w:right w:val="none" w:sz="0" w:space="0" w:color="auto"/>
          </w:divBdr>
        </w:div>
        <w:div w:id="1770198381">
          <w:marLeft w:val="0"/>
          <w:marRight w:val="0"/>
          <w:marTop w:val="120"/>
          <w:marBottom w:val="0"/>
          <w:divBdr>
            <w:top w:val="none" w:sz="0" w:space="0" w:color="auto"/>
            <w:left w:val="none" w:sz="0" w:space="0" w:color="auto"/>
            <w:bottom w:val="none" w:sz="0" w:space="0" w:color="auto"/>
            <w:right w:val="none" w:sz="0" w:space="0" w:color="auto"/>
          </w:divBdr>
        </w:div>
        <w:div w:id="94449264">
          <w:marLeft w:val="0"/>
          <w:marRight w:val="0"/>
          <w:marTop w:val="120"/>
          <w:marBottom w:val="0"/>
          <w:divBdr>
            <w:top w:val="none" w:sz="0" w:space="0" w:color="auto"/>
            <w:left w:val="none" w:sz="0" w:space="0" w:color="auto"/>
            <w:bottom w:val="none" w:sz="0" w:space="0" w:color="auto"/>
            <w:right w:val="none" w:sz="0" w:space="0" w:color="auto"/>
          </w:divBdr>
        </w:div>
        <w:div w:id="335500011">
          <w:marLeft w:val="0"/>
          <w:marRight w:val="0"/>
          <w:marTop w:val="120"/>
          <w:marBottom w:val="0"/>
          <w:divBdr>
            <w:top w:val="none" w:sz="0" w:space="0" w:color="auto"/>
            <w:left w:val="none" w:sz="0" w:space="0" w:color="auto"/>
            <w:bottom w:val="none" w:sz="0" w:space="0" w:color="auto"/>
            <w:right w:val="none" w:sz="0" w:space="0" w:color="auto"/>
          </w:divBdr>
        </w:div>
        <w:div w:id="651103836">
          <w:marLeft w:val="0"/>
          <w:marRight w:val="0"/>
          <w:marTop w:val="120"/>
          <w:marBottom w:val="0"/>
          <w:divBdr>
            <w:top w:val="none" w:sz="0" w:space="0" w:color="auto"/>
            <w:left w:val="none" w:sz="0" w:space="0" w:color="auto"/>
            <w:bottom w:val="none" w:sz="0" w:space="0" w:color="auto"/>
            <w:right w:val="none" w:sz="0" w:space="0" w:color="auto"/>
          </w:divBdr>
        </w:div>
        <w:div w:id="1489514506">
          <w:marLeft w:val="0"/>
          <w:marRight w:val="0"/>
          <w:marTop w:val="120"/>
          <w:marBottom w:val="0"/>
          <w:divBdr>
            <w:top w:val="none" w:sz="0" w:space="0" w:color="auto"/>
            <w:left w:val="none" w:sz="0" w:space="0" w:color="auto"/>
            <w:bottom w:val="none" w:sz="0" w:space="0" w:color="auto"/>
            <w:right w:val="none" w:sz="0" w:space="0" w:color="auto"/>
          </w:divBdr>
        </w:div>
        <w:div w:id="58794470">
          <w:marLeft w:val="0"/>
          <w:marRight w:val="0"/>
          <w:marTop w:val="120"/>
          <w:marBottom w:val="0"/>
          <w:divBdr>
            <w:top w:val="none" w:sz="0" w:space="0" w:color="auto"/>
            <w:left w:val="none" w:sz="0" w:space="0" w:color="auto"/>
            <w:bottom w:val="none" w:sz="0" w:space="0" w:color="auto"/>
            <w:right w:val="none" w:sz="0" w:space="0" w:color="auto"/>
          </w:divBdr>
        </w:div>
        <w:div w:id="38667970">
          <w:marLeft w:val="0"/>
          <w:marRight w:val="0"/>
          <w:marTop w:val="120"/>
          <w:marBottom w:val="0"/>
          <w:divBdr>
            <w:top w:val="none" w:sz="0" w:space="0" w:color="auto"/>
            <w:left w:val="none" w:sz="0" w:space="0" w:color="auto"/>
            <w:bottom w:val="none" w:sz="0" w:space="0" w:color="auto"/>
            <w:right w:val="none" w:sz="0" w:space="0" w:color="auto"/>
          </w:divBdr>
        </w:div>
        <w:div w:id="1014456367">
          <w:marLeft w:val="0"/>
          <w:marRight w:val="0"/>
          <w:marTop w:val="120"/>
          <w:marBottom w:val="0"/>
          <w:divBdr>
            <w:top w:val="none" w:sz="0" w:space="0" w:color="auto"/>
            <w:left w:val="none" w:sz="0" w:space="0" w:color="auto"/>
            <w:bottom w:val="none" w:sz="0" w:space="0" w:color="auto"/>
            <w:right w:val="none" w:sz="0" w:space="0" w:color="auto"/>
          </w:divBdr>
        </w:div>
        <w:div w:id="474181253">
          <w:marLeft w:val="0"/>
          <w:marRight w:val="0"/>
          <w:marTop w:val="120"/>
          <w:marBottom w:val="0"/>
          <w:divBdr>
            <w:top w:val="none" w:sz="0" w:space="0" w:color="auto"/>
            <w:left w:val="none" w:sz="0" w:space="0" w:color="auto"/>
            <w:bottom w:val="none" w:sz="0" w:space="0" w:color="auto"/>
            <w:right w:val="none" w:sz="0" w:space="0" w:color="auto"/>
          </w:divBdr>
        </w:div>
        <w:div w:id="527913431">
          <w:marLeft w:val="0"/>
          <w:marRight w:val="0"/>
          <w:marTop w:val="120"/>
          <w:marBottom w:val="0"/>
          <w:divBdr>
            <w:top w:val="none" w:sz="0" w:space="0" w:color="auto"/>
            <w:left w:val="none" w:sz="0" w:space="0" w:color="auto"/>
            <w:bottom w:val="none" w:sz="0" w:space="0" w:color="auto"/>
            <w:right w:val="none" w:sz="0" w:space="0" w:color="auto"/>
          </w:divBdr>
        </w:div>
        <w:div w:id="1227448723">
          <w:marLeft w:val="0"/>
          <w:marRight w:val="0"/>
          <w:marTop w:val="120"/>
          <w:marBottom w:val="0"/>
          <w:divBdr>
            <w:top w:val="none" w:sz="0" w:space="0" w:color="auto"/>
            <w:left w:val="none" w:sz="0" w:space="0" w:color="auto"/>
            <w:bottom w:val="none" w:sz="0" w:space="0" w:color="auto"/>
            <w:right w:val="none" w:sz="0" w:space="0" w:color="auto"/>
          </w:divBdr>
        </w:div>
        <w:div w:id="1942837493">
          <w:marLeft w:val="0"/>
          <w:marRight w:val="0"/>
          <w:marTop w:val="120"/>
          <w:marBottom w:val="0"/>
          <w:divBdr>
            <w:top w:val="none" w:sz="0" w:space="0" w:color="auto"/>
            <w:left w:val="none" w:sz="0" w:space="0" w:color="auto"/>
            <w:bottom w:val="none" w:sz="0" w:space="0" w:color="auto"/>
            <w:right w:val="none" w:sz="0" w:space="0" w:color="auto"/>
          </w:divBdr>
        </w:div>
        <w:div w:id="1544436675">
          <w:marLeft w:val="0"/>
          <w:marRight w:val="0"/>
          <w:marTop w:val="120"/>
          <w:marBottom w:val="0"/>
          <w:divBdr>
            <w:top w:val="none" w:sz="0" w:space="0" w:color="auto"/>
            <w:left w:val="none" w:sz="0" w:space="0" w:color="auto"/>
            <w:bottom w:val="none" w:sz="0" w:space="0" w:color="auto"/>
            <w:right w:val="none" w:sz="0" w:space="0" w:color="auto"/>
          </w:divBdr>
        </w:div>
        <w:div w:id="1111629936">
          <w:marLeft w:val="0"/>
          <w:marRight w:val="0"/>
          <w:marTop w:val="120"/>
          <w:marBottom w:val="0"/>
          <w:divBdr>
            <w:top w:val="none" w:sz="0" w:space="0" w:color="auto"/>
            <w:left w:val="none" w:sz="0" w:space="0" w:color="auto"/>
            <w:bottom w:val="none" w:sz="0" w:space="0" w:color="auto"/>
            <w:right w:val="none" w:sz="0" w:space="0" w:color="auto"/>
          </w:divBdr>
        </w:div>
        <w:div w:id="192043181">
          <w:marLeft w:val="0"/>
          <w:marRight w:val="0"/>
          <w:marTop w:val="120"/>
          <w:marBottom w:val="0"/>
          <w:divBdr>
            <w:top w:val="none" w:sz="0" w:space="0" w:color="auto"/>
            <w:left w:val="none" w:sz="0" w:space="0" w:color="auto"/>
            <w:bottom w:val="none" w:sz="0" w:space="0" w:color="auto"/>
            <w:right w:val="none" w:sz="0" w:space="0" w:color="auto"/>
          </w:divBdr>
        </w:div>
        <w:div w:id="2062054142">
          <w:marLeft w:val="0"/>
          <w:marRight w:val="0"/>
          <w:marTop w:val="120"/>
          <w:marBottom w:val="0"/>
          <w:divBdr>
            <w:top w:val="none" w:sz="0" w:space="0" w:color="auto"/>
            <w:left w:val="none" w:sz="0" w:space="0" w:color="auto"/>
            <w:bottom w:val="none" w:sz="0" w:space="0" w:color="auto"/>
            <w:right w:val="none" w:sz="0" w:space="0" w:color="auto"/>
          </w:divBdr>
        </w:div>
        <w:div w:id="827984388">
          <w:marLeft w:val="0"/>
          <w:marRight w:val="0"/>
          <w:marTop w:val="120"/>
          <w:marBottom w:val="0"/>
          <w:divBdr>
            <w:top w:val="none" w:sz="0" w:space="0" w:color="auto"/>
            <w:left w:val="none" w:sz="0" w:space="0" w:color="auto"/>
            <w:bottom w:val="none" w:sz="0" w:space="0" w:color="auto"/>
            <w:right w:val="none" w:sz="0" w:space="0" w:color="auto"/>
          </w:divBdr>
        </w:div>
        <w:div w:id="1399748785">
          <w:marLeft w:val="0"/>
          <w:marRight w:val="0"/>
          <w:marTop w:val="0"/>
          <w:marBottom w:val="192"/>
          <w:divBdr>
            <w:top w:val="none" w:sz="0" w:space="0" w:color="auto"/>
            <w:left w:val="none" w:sz="0" w:space="0" w:color="auto"/>
            <w:bottom w:val="none" w:sz="0" w:space="0" w:color="auto"/>
            <w:right w:val="none" w:sz="0" w:space="0" w:color="auto"/>
          </w:divBdr>
        </w:div>
        <w:div w:id="1255671952">
          <w:marLeft w:val="0"/>
          <w:marRight w:val="0"/>
          <w:marTop w:val="120"/>
          <w:marBottom w:val="96"/>
          <w:divBdr>
            <w:top w:val="none" w:sz="0" w:space="0" w:color="auto"/>
            <w:left w:val="single" w:sz="24" w:space="0" w:color="CED3F1"/>
            <w:bottom w:val="none" w:sz="0" w:space="0" w:color="auto"/>
            <w:right w:val="none" w:sz="0" w:space="0" w:color="auto"/>
          </w:divBdr>
        </w:div>
        <w:div w:id="40860494">
          <w:marLeft w:val="0"/>
          <w:marRight w:val="0"/>
          <w:marTop w:val="120"/>
          <w:marBottom w:val="0"/>
          <w:divBdr>
            <w:top w:val="none" w:sz="0" w:space="0" w:color="auto"/>
            <w:left w:val="none" w:sz="0" w:space="0" w:color="auto"/>
            <w:bottom w:val="none" w:sz="0" w:space="0" w:color="auto"/>
            <w:right w:val="none" w:sz="0" w:space="0" w:color="auto"/>
          </w:divBdr>
        </w:div>
        <w:div w:id="593515028">
          <w:marLeft w:val="0"/>
          <w:marRight w:val="0"/>
          <w:marTop w:val="0"/>
          <w:marBottom w:val="192"/>
          <w:divBdr>
            <w:top w:val="none" w:sz="0" w:space="0" w:color="auto"/>
            <w:left w:val="none" w:sz="0" w:space="0" w:color="auto"/>
            <w:bottom w:val="none" w:sz="0" w:space="0" w:color="auto"/>
            <w:right w:val="none" w:sz="0" w:space="0" w:color="auto"/>
          </w:divBdr>
          <w:divsChild>
            <w:div w:id="513300210">
              <w:marLeft w:val="0"/>
              <w:marRight w:val="0"/>
              <w:marTop w:val="120"/>
              <w:marBottom w:val="0"/>
              <w:divBdr>
                <w:top w:val="none" w:sz="0" w:space="0" w:color="auto"/>
                <w:left w:val="none" w:sz="0" w:space="0" w:color="auto"/>
                <w:bottom w:val="none" w:sz="0" w:space="0" w:color="auto"/>
                <w:right w:val="none" w:sz="0" w:space="0" w:color="auto"/>
              </w:divBdr>
            </w:div>
          </w:divsChild>
        </w:div>
        <w:div w:id="2048482617">
          <w:marLeft w:val="0"/>
          <w:marRight w:val="0"/>
          <w:marTop w:val="120"/>
          <w:marBottom w:val="0"/>
          <w:divBdr>
            <w:top w:val="none" w:sz="0" w:space="0" w:color="auto"/>
            <w:left w:val="none" w:sz="0" w:space="0" w:color="auto"/>
            <w:bottom w:val="none" w:sz="0" w:space="0" w:color="auto"/>
            <w:right w:val="none" w:sz="0" w:space="0" w:color="auto"/>
          </w:divBdr>
        </w:div>
        <w:div w:id="115757474">
          <w:marLeft w:val="0"/>
          <w:marRight w:val="0"/>
          <w:marTop w:val="120"/>
          <w:marBottom w:val="0"/>
          <w:divBdr>
            <w:top w:val="none" w:sz="0" w:space="0" w:color="auto"/>
            <w:left w:val="none" w:sz="0" w:space="0" w:color="auto"/>
            <w:bottom w:val="none" w:sz="0" w:space="0" w:color="auto"/>
            <w:right w:val="none" w:sz="0" w:space="0" w:color="auto"/>
          </w:divBdr>
        </w:div>
        <w:div w:id="1449664560">
          <w:marLeft w:val="0"/>
          <w:marRight w:val="0"/>
          <w:marTop w:val="120"/>
          <w:marBottom w:val="0"/>
          <w:divBdr>
            <w:top w:val="none" w:sz="0" w:space="0" w:color="auto"/>
            <w:left w:val="none" w:sz="0" w:space="0" w:color="auto"/>
            <w:bottom w:val="none" w:sz="0" w:space="0" w:color="auto"/>
            <w:right w:val="none" w:sz="0" w:space="0" w:color="auto"/>
          </w:divBdr>
        </w:div>
        <w:div w:id="1501770704">
          <w:marLeft w:val="0"/>
          <w:marRight w:val="0"/>
          <w:marTop w:val="120"/>
          <w:marBottom w:val="0"/>
          <w:divBdr>
            <w:top w:val="none" w:sz="0" w:space="0" w:color="auto"/>
            <w:left w:val="none" w:sz="0" w:space="0" w:color="auto"/>
            <w:bottom w:val="none" w:sz="0" w:space="0" w:color="auto"/>
            <w:right w:val="none" w:sz="0" w:space="0" w:color="auto"/>
          </w:divBdr>
        </w:div>
        <w:div w:id="955060359">
          <w:marLeft w:val="0"/>
          <w:marRight w:val="0"/>
          <w:marTop w:val="120"/>
          <w:marBottom w:val="0"/>
          <w:divBdr>
            <w:top w:val="none" w:sz="0" w:space="0" w:color="auto"/>
            <w:left w:val="none" w:sz="0" w:space="0" w:color="auto"/>
            <w:bottom w:val="none" w:sz="0" w:space="0" w:color="auto"/>
            <w:right w:val="none" w:sz="0" w:space="0" w:color="auto"/>
          </w:divBdr>
        </w:div>
        <w:div w:id="376703625">
          <w:marLeft w:val="0"/>
          <w:marRight w:val="0"/>
          <w:marTop w:val="120"/>
          <w:marBottom w:val="0"/>
          <w:divBdr>
            <w:top w:val="none" w:sz="0" w:space="0" w:color="auto"/>
            <w:left w:val="none" w:sz="0" w:space="0" w:color="auto"/>
            <w:bottom w:val="none" w:sz="0" w:space="0" w:color="auto"/>
            <w:right w:val="none" w:sz="0" w:space="0" w:color="auto"/>
          </w:divBdr>
        </w:div>
        <w:div w:id="1030912628">
          <w:marLeft w:val="0"/>
          <w:marRight w:val="0"/>
          <w:marTop w:val="120"/>
          <w:marBottom w:val="0"/>
          <w:divBdr>
            <w:top w:val="none" w:sz="0" w:space="0" w:color="auto"/>
            <w:left w:val="none" w:sz="0" w:space="0" w:color="auto"/>
            <w:bottom w:val="none" w:sz="0" w:space="0" w:color="auto"/>
            <w:right w:val="none" w:sz="0" w:space="0" w:color="auto"/>
          </w:divBdr>
        </w:div>
        <w:div w:id="1687556020">
          <w:marLeft w:val="0"/>
          <w:marRight w:val="0"/>
          <w:marTop w:val="120"/>
          <w:marBottom w:val="0"/>
          <w:divBdr>
            <w:top w:val="none" w:sz="0" w:space="0" w:color="auto"/>
            <w:left w:val="none" w:sz="0" w:space="0" w:color="auto"/>
            <w:bottom w:val="none" w:sz="0" w:space="0" w:color="auto"/>
            <w:right w:val="none" w:sz="0" w:space="0" w:color="auto"/>
          </w:divBdr>
        </w:div>
        <w:div w:id="202056472">
          <w:marLeft w:val="0"/>
          <w:marRight w:val="0"/>
          <w:marTop w:val="120"/>
          <w:marBottom w:val="0"/>
          <w:divBdr>
            <w:top w:val="none" w:sz="0" w:space="0" w:color="auto"/>
            <w:left w:val="none" w:sz="0" w:space="0" w:color="auto"/>
            <w:bottom w:val="none" w:sz="0" w:space="0" w:color="auto"/>
            <w:right w:val="none" w:sz="0" w:space="0" w:color="auto"/>
          </w:divBdr>
        </w:div>
        <w:div w:id="1626111438">
          <w:marLeft w:val="0"/>
          <w:marRight w:val="0"/>
          <w:marTop w:val="120"/>
          <w:marBottom w:val="0"/>
          <w:divBdr>
            <w:top w:val="none" w:sz="0" w:space="0" w:color="auto"/>
            <w:left w:val="none" w:sz="0" w:space="0" w:color="auto"/>
            <w:bottom w:val="none" w:sz="0" w:space="0" w:color="auto"/>
            <w:right w:val="none" w:sz="0" w:space="0" w:color="auto"/>
          </w:divBdr>
        </w:div>
        <w:div w:id="2017078481">
          <w:marLeft w:val="0"/>
          <w:marRight w:val="0"/>
          <w:marTop w:val="120"/>
          <w:marBottom w:val="0"/>
          <w:divBdr>
            <w:top w:val="none" w:sz="0" w:space="0" w:color="auto"/>
            <w:left w:val="none" w:sz="0" w:space="0" w:color="auto"/>
            <w:bottom w:val="none" w:sz="0" w:space="0" w:color="auto"/>
            <w:right w:val="none" w:sz="0" w:space="0" w:color="auto"/>
          </w:divBdr>
        </w:div>
        <w:div w:id="1346397913">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8136428">
      <w:bodyDiv w:val="1"/>
      <w:marLeft w:val="0"/>
      <w:marRight w:val="0"/>
      <w:marTop w:val="0"/>
      <w:marBottom w:val="0"/>
      <w:divBdr>
        <w:top w:val="none" w:sz="0" w:space="0" w:color="auto"/>
        <w:left w:val="none" w:sz="0" w:space="0" w:color="auto"/>
        <w:bottom w:val="none" w:sz="0" w:space="0" w:color="auto"/>
        <w:right w:val="none" w:sz="0" w:space="0" w:color="auto"/>
      </w:divBdr>
    </w:div>
    <w:div w:id="1311058816">
      <w:bodyDiv w:val="1"/>
      <w:marLeft w:val="0"/>
      <w:marRight w:val="0"/>
      <w:marTop w:val="0"/>
      <w:marBottom w:val="0"/>
      <w:divBdr>
        <w:top w:val="none" w:sz="0" w:space="0" w:color="auto"/>
        <w:left w:val="none" w:sz="0" w:space="0" w:color="auto"/>
        <w:bottom w:val="none" w:sz="0" w:space="0" w:color="auto"/>
        <w:right w:val="none" w:sz="0" w:space="0" w:color="auto"/>
      </w:divBdr>
      <w:divsChild>
        <w:div w:id="251086728">
          <w:marLeft w:val="0"/>
          <w:marRight w:val="0"/>
          <w:marTop w:val="120"/>
          <w:marBottom w:val="0"/>
          <w:divBdr>
            <w:top w:val="none" w:sz="0" w:space="0" w:color="auto"/>
            <w:left w:val="none" w:sz="0" w:space="0" w:color="auto"/>
            <w:bottom w:val="none" w:sz="0" w:space="0" w:color="auto"/>
            <w:right w:val="none" w:sz="0" w:space="0" w:color="auto"/>
          </w:divBdr>
        </w:div>
        <w:div w:id="1473477136">
          <w:marLeft w:val="0"/>
          <w:marRight w:val="0"/>
          <w:marTop w:val="120"/>
          <w:marBottom w:val="0"/>
          <w:divBdr>
            <w:top w:val="none" w:sz="0" w:space="0" w:color="auto"/>
            <w:left w:val="none" w:sz="0" w:space="0" w:color="auto"/>
            <w:bottom w:val="none" w:sz="0" w:space="0" w:color="auto"/>
            <w:right w:val="none" w:sz="0" w:space="0" w:color="auto"/>
          </w:divBdr>
        </w:div>
        <w:div w:id="1397700450">
          <w:marLeft w:val="0"/>
          <w:marRight w:val="0"/>
          <w:marTop w:val="120"/>
          <w:marBottom w:val="0"/>
          <w:divBdr>
            <w:top w:val="none" w:sz="0" w:space="0" w:color="auto"/>
            <w:left w:val="none" w:sz="0" w:space="0" w:color="auto"/>
            <w:bottom w:val="none" w:sz="0" w:space="0" w:color="auto"/>
            <w:right w:val="none" w:sz="0" w:space="0" w:color="auto"/>
          </w:divBdr>
        </w:div>
      </w:divsChild>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402293555">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tiff"/><Relationship Id="rId18" Type="http://schemas.openxmlformats.org/officeDocument/2006/relationships/header" Target="header3.xml"/><Relationship Id="rId26" Type="http://schemas.openxmlformats.org/officeDocument/2006/relationships/hyperlink" Target="http://www.consultant.ru/document/cons_doc_LAW_2875/"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tiff"/><Relationship Id="rId17" Type="http://schemas.openxmlformats.org/officeDocument/2006/relationships/image" Target="media/image8.tiff"/><Relationship Id="rId25" Type="http://schemas.openxmlformats.org/officeDocument/2006/relationships/hyperlink" Target="consultantplus://offline/ref=D180352582A5E1EF3E5F650E04219B475A1F1A90FE5C7CDE5FDD912F3157DEE4ACE3733163A0B80FF12B89U7P3K" TargetMode="External"/><Relationship Id="rId33" Type="http://schemas.openxmlformats.org/officeDocument/2006/relationships/hyperlink" Target="consultantplus://offline/ref=46148816BF0EC01800EE4B3A9CF1FE9FE3BB2056452EB2D500CA0A02A9xAuBJ"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4.xml"/><Relationship Id="rId29" Type="http://schemas.openxmlformats.org/officeDocument/2006/relationships/hyperlink" Target="http://www.consultant.ru/document/cons_doc_LAW_342030/97b53e5e83b761f9df5902551a4114f85618df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iff"/><Relationship Id="rId24" Type="http://schemas.openxmlformats.org/officeDocument/2006/relationships/hyperlink" Target="consultantplus://offline/ref=D180352582A5E1EF3E5F7B03124DC44F5F17479AF85275810A82CA72665ED4B3EBAC2A7327ACB80AUFP5K" TargetMode="External"/><Relationship Id="rId32" Type="http://schemas.openxmlformats.org/officeDocument/2006/relationships/hyperlink" Target="consultantplus://offline/ref=2456C14A23B906D47083E2D625590C6D35CB361BACF316BDF7B4A7B5CCkB5EI"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consultantplus://offline/ref=D180352582A5E1EF3E5F7B03124DC44F5F17479DF85275810A82CA72665ED4B3EBAC2A7327ADB906UFP1K" TargetMode="External"/><Relationship Id="rId28" Type="http://schemas.openxmlformats.org/officeDocument/2006/relationships/hyperlink" Target="http://www.consultant.ru/document/cons_doc_LAW_2875/" TargetMode="External"/><Relationship Id="rId10" Type="http://schemas.openxmlformats.org/officeDocument/2006/relationships/header" Target="header2.xml"/><Relationship Id="rId19" Type="http://schemas.openxmlformats.org/officeDocument/2006/relationships/footer" Target="footer1.xml"/><Relationship Id="rId31" Type="http://schemas.openxmlformats.org/officeDocument/2006/relationships/hyperlink" Target="consultantplus://offline/ref=2456C14A23B906D47083E2D625590C6D35CB361BACFA16BDF7B4A7B5CCkB5EI"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tiff"/><Relationship Id="rId22" Type="http://schemas.openxmlformats.org/officeDocument/2006/relationships/hyperlink" Target="consultantplus://offline/ref=D180352582A5E1EF3E5F7B03124DC44F5F17469AFB5C75810A82CA72665ED4B3EBAC2A7327ADBC0EUFP4K" TargetMode="External"/><Relationship Id="rId27" Type="http://schemas.openxmlformats.org/officeDocument/2006/relationships/hyperlink" Target="http://www.consultant.ru/document/cons_doc_LAW_215730/" TargetMode="External"/><Relationship Id="rId30" Type="http://schemas.openxmlformats.org/officeDocument/2006/relationships/hyperlink" Target="http://www.consultant.ru/document/cons_doc_LAW_302809/"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6F738-9588-4C99-A037-0D86BEB29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2164</TotalTime>
  <Pages>27</Pages>
  <Words>11142</Words>
  <Characters>63510</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74503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user</cp:lastModifiedBy>
  <cp:revision>80</cp:revision>
  <cp:lastPrinted>2020-09-01T13:09:00Z</cp:lastPrinted>
  <dcterms:created xsi:type="dcterms:W3CDTF">2019-03-29T11:48:00Z</dcterms:created>
  <dcterms:modified xsi:type="dcterms:W3CDTF">2020-09-01T13:18:00Z</dcterms:modified>
</cp:coreProperties>
</file>